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0CB70A" w14:textId="43F332CB" w:rsidR="007166CE" w:rsidRDefault="0000685F" w:rsidP="00E67D50">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3F0683E" wp14:editId="2BB3CE0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D6E39B" w14:textId="77777777" w:rsidR="007166CE" w:rsidRDefault="007166CE" w:rsidP="00E67D50">
      <w:pPr>
        <w:pStyle w:val="berschrift1"/>
      </w:pPr>
      <w:r>
        <w:br w:type="page"/>
      </w:r>
      <w:r>
        <w:lastRenderedPageBreak/>
        <w:t>Vorwort</w:t>
      </w:r>
    </w:p>
    <w:p w14:paraId="69E69D81" w14:textId="77777777" w:rsidR="007166CE" w:rsidRDefault="007E1779" w:rsidP="00E67D50">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3542CB" w14:textId="77777777" w:rsidR="007E1779" w:rsidRDefault="008D7463" w:rsidP="00E67D50">
      <w:r>
        <w:t xml:space="preserve">Dieses Jahr hat uns allen eine Menge abverlangt – doch Gott hat uns hindurchgetragen. </w:t>
      </w:r>
    </w:p>
    <w:p w14:paraId="495032EC" w14:textId="77777777" w:rsidR="008D7463" w:rsidRDefault="008D7463" w:rsidP="00E67D50">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4BE6506" w14:textId="77777777" w:rsidR="007E1779" w:rsidRDefault="007E1779" w:rsidP="00E67D50">
      <w:r>
        <w:t>Vielleicht hat aber auch der eine oder die andere Lust, mitzumachen und neue Bücher zu erstellen – sprecht mich einfach an.</w:t>
      </w:r>
    </w:p>
    <w:p w14:paraId="37365020" w14:textId="77777777" w:rsidR="007166CE" w:rsidRDefault="007166CE" w:rsidP="00E67D50">
      <w:r>
        <w:t>Euch allen wünsche ich Gottes reichen Segen und dass Ihr für Euch interessante Texte hier findet. Für Anregungen bin ich immer dankbar.</w:t>
      </w:r>
    </w:p>
    <w:p w14:paraId="39ACB743" w14:textId="77777777" w:rsidR="007166CE" w:rsidRDefault="007166CE" w:rsidP="00E67D50">
      <w:r>
        <w:t>Gruß &amp; Segen,</w:t>
      </w:r>
    </w:p>
    <w:p w14:paraId="31FF64CD" w14:textId="77777777" w:rsidR="007166CE" w:rsidRDefault="007166CE" w:rsidP="00E67D50">
      <w:r>
        <w:t>Andreas</w:t>
      </w:r>
    </w:p>
    <w:p w14:paraId="2DCACFAF" w14:textId="77777777" w:rsidR="0022039F" w:rsidRDefault="007166CE" w:rsidP="00E67D50">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BC99D0" w14:textId="77777777" w:rsidR="00EB5794" w:rsidRDefault="00EB5794" w:rsidP="00EB5794">
      <w:pPr>
        <w:pStyle w:val="berschrift1"/>
      </w:pPr>
      <w:r>
        <w:rPr>
          <w:rStyle w:val="screen-reader-text"/>
        </w:rPr>
        <w:t>An dir allein, an dir hab ich gesündigt</w:t>
      </w:r>
    </w:p>
    <w:p w14:paraId="7D658E8F" w14:textId="77777777" w:rsidR="00EB5794" w:rsidRDefault="00EB5794" w:rsidP="00EB5794">
      <w:pPr>
        <w:pStyle w:val="StandardWeb"/>
      </w:pPr>
      <w:r>
        <w:t>An dir allein, an dir hab ich gesündigt,</w:t>
      </w:r>
      <w:r>
        <w:br/>
        <w:t>Und übel oft vor dir getan.</w:t>
      </w:r>
      <w:r>
        <w:br/>
        <w:t>Du siehst die Schuld, die mir den Fluch verkündigt;</w:t>
      </w:r>
      <w:r>
        <w:br/>
        <w:t>Sieh, Gott, auch meinen Jammer an.</w:t>
      </w:r>
    </w:p>
    <w:p w14:paraId="3C1B0786" w14:textId="77777777" w:rsidR="00EB5794" w:rsidRDefault="00EB5794" w:rsidP="00EB5794">
      <w:pPr>
        <w:pStyle w:val="StandardWeb"/>
      </w:pPr>
      <w:r>
        <w:t>Dir ist mein Flehn, mein Seufzen nicht verborgen,</w:t>
      </w:r>
      <w:r>
        <w:br/>
        <w:t>Und meine Tränen sind vor dir.</w:t>
      </w:r>
      <w:r>
        <w:br/>
        <w:t>Ach Gott, mein Gott, wie lange soll ich sorgen?</w:t>
      </w:r>
      <w:r>
        <w:br/>
        <w:t>Wie lang entfernst du dich von mir?</w:t>
      </w:r>
    </w:p>
    <w:p w14:paraId="73FC7804" w14:textId="77777777" w:rsidR="00EB5794" w:rsidRDefault="00EB5794" w:rsidP="00EB5794">
      <w:pPr>
        <w:pStyle w:val="StandardWeb"/>
      </w:pPr>
      <w:r>
        <w:t>Herr, handle nicht mit mir nach meinen Sünden,</w:t>
      </w:r>
      <w:r>
        <w:br/>
        <w:t>Vergilt mir nicht nach meiner Schuld.</w:t>
      </w:r>
      <w:r>
        <w:br/>
        <w:t>Ich suche dich, laß mich dein Antlitz finden,</w:t>
      </w:r>
      <w:r>
        <w:br/>
        <w:t>Du Gott der Langmut und Geduld.</w:t>
      </w:r>
    </w:p>
    <w:p w14:paraId="37953793" w14:textId="77777777" w:rsidR="00EB5794" w:rsidRDefault="00EB5794" w:rsidP="00EB5794">
      <w:pPr>
        <w:pStyle w:val="StandardWeb"/>
      </w:pPr>
      <w:r>
        <w:t>Früh wollst du mich mit deiner Gnade füllen,</w:t>
      </w:r>
      <w:r>
        <w:br/>
        <w:t>Gott, Vater der Barmherzigkeit.</w:t>
      </w:r>
      <w:r>
        <w:br/>
        <w:t>Erfreue mich um deines Namens willen,</w:t>
      </w:r>
      <w:r>
        <w:br/>
        <w:t>Du bist mein Gott, der gern erfreut.</w:t>
      </w:r>
    </w:p>
    <w:p w14:paraId="7281E1A2" w14:textId="77777777" w:rsidR="00EB5794" w:rsidRDefault="00EB5794" w:rsidP="00EB5794">
      <w:pPr>
        <w:pStyle w:val="StandardWeb"/>
      </w:pPr>
      <w:r>
        <w:t>Laß deinen Weg mich wieder freudig wallen</w:t>
      </w:r>
      <w:r>
        <w:br/>
        <w:t>Und lehre mich dein heilig Recht</w:t>
      </w:r>
      <w:r>
        <w:br/>
        <w:t>Mich täglich tun nach deinem Wohlgefallen;</w:t>
      </w:r>
      <w:r>
        <w:br/>
        <w:t>Du bist mein Gott, ich bin dein Knecht.</w:t>
      </w:r>
    </w:p>
    <w:p w14:paraId="7BB9FEE1" w14:textId="77777777" w:rsidR="00EB5794" w:rsidRDefault="00EB5794" w:rsidP="00EB5794">
      <w:pPr>
        <w:pStyle w:val="StandardWeb"/>
      </w:pPr>
      <w:r>
        <w:t>Herr, eile du, mein Schutz, mir beizustehen,</w:t>
      </w:r>
      <w:r>
        <w:br/>
        <w:t>Und leite mich auf ebner Bahn.</w:t>
      </w:r>
      <w:r>
        <w:br/>
        <w:t>Er hört mein Schrei’n, der Herr erhört mein Flehen</w:t>
      </w:r>
      <w:r>
        <w:br/>
        <w:t>Und nimmt sich meiner Seele an.</w:t>
      </w:r>
    </w:p>
    <w:p w14:paraId="754FF13A" w14:textId="77777777" w:rsidR="00EB5794" w:rsidRDefault="00EB5794" w:rsidP="00EB5794">
      <w:pPr>
        <w:pStyle w:val="berschrift1"/>
      </w:pPr>
      <w:r>
        <w:rPr>
          <w:rStyle w:val="screen-reader-text"/>
        </w:rPr>
        <w:t>Auf Gott und nicht auf meinen Rat</w:t>
      </w:r>
      <w:r>
        <w:t xml:space="preserve"> </w:t>
      </w:r>
    </w:p>
    <w:p w14:paraId="16E6435F" w14:textId="77777777" w:rsidR="00EB5794" w:rsidRDefault="00EB5794" w:rsidP="00EB5794">
      <w:pPr>
        <w:pStyle w:val="StandardWeb"/>
      </w:pPr>
      <w:r>
        <w:t>Auf Gott und nicht auf meinen Rat</w:t>
      </w:r>
      <w:r>
        <w:br/>
        <w:t>will ich mein Glück hier bauen</w:t>
      </w:r>
      <w:r>
        <w:br/>
        <w:t>und dem, der mich erschaffen hat,</w:t>
      </w:r>
      <w:r>
        <w:br/>
        <w:t>mit ganzer Seele trauen.</w:t>
      </w:r>
      <w:r>
        <w:br/>
        <w:t>Er, der die Welt</w:t>
      </w:r>
      <w:r>
        <w:br/>
        <w:t>allmächtig hält,</w:t>
      </w:r>
      <w:r>
        <w:br/>
        <w:t>wird mich in meinen Tagen</w:t>
      </w:r>
      <w:r>
        <w:br/>
        <w:t>als Gott und Vater tragen.</w:t>
      </w:r>
    </w:p>
    <w:p w14:paraId="1AB34C63" w14:textId="77777777" w:rsidR="00EB5794" w:rsidRDefault="00EB5794" w:rsidP="00EB5794">
      <w:pPr>
        <w:pStyle w:val="StandardWeb"/>
      </w:pPr>
      <w:r>
        <w:t>Er sah von aller Ewigkeit,</w:t>
      </w:r>
      <w:r>
        <w:br/>
        <w:t>wieviel mir nützen würde,</w:t>
      </w:r>
      <w:r>
        <w:br/>
        <w:t>bestimmte meine Lebenszeit,</w:t>
      </w:r>
      <w:r>
        <w:br/>
        <w:t>mein Glück und meine Bürde.</w:t>
      </w:r>
      <w:r>
        <w:br/>
        <w:t>Was zagt mein Herz?</w:t>
      </w:r>
      <w:r>
        <w:br/>
        <w:t>Ist auch ein Schmerz,</w:t>
      </w:r>
      <w:r>
        <w:br/>
        <w:t>der zu des Glaubens Ehre</w:t>
      </w:r>
      <w:r>
        <w:br/>
        <w:t>nicht zu besiegen wäre?</w:t>
      </w:r>
    </w:p>
    <w:p w14:paraId="6B862045" w14:textId="77777777" w:rsidR="00EB5794" w:rsidRDefault="00EB5794" w:rsidP="00EB5794">
      <w:pPr>
        <w:pStyle w:val="StandardWeb"/>
      </w:pPr>
      <w:r>
        <w:t>Gott kennet, was mein Herz begehrt,</w:t>
      </w:r>
      <w:r>
        <w:br/>
        <w:t>und hätte, was ich bitte,</w:t>
      </w:r>
      <w:r>
        <w:br/>
        <w:t>mir gnädig, eh’ ich’s bat, gewährt,</w:t>
      </w:r>
      <w:r>
        <w:br/>
        <w:t>wenn’s seine Weisheit litte,</w:t>
      </w:r>
      <w:r>
        <w:br/>
        <w:t>er sorgt für mich</w:t>
      </w:r>
      <w:r>
        <w:br/>
        <w:t>stets väterlich.</w:t>
      </w:r>
      <w:r>
        <w:br/>
        <w:t>Nicht, was ich mir ersehe,</w:t>
      </w:r>
      <w:r>
        <w:br/>
        <w:t>sein Wille, der geschehe.</w:t>
      </w:r>
    </w:p>
    <w:p w14:paraId="1390DAA6" w14:textId="77777777" w:rsidR="00EB5794" w:rsidRDefault="00EB5794" w:rsidP="00EB5794">
      <w:pPr>
        <w:pStyle w:val="StandardWeb"/>
      </w:pPr>
      <w:r>
        <w:t>Ist nicht ein ungestörtes Glück</w:t>
      </w:r>
      <w:r>
        <w:br/>
        <w:t>weit schwerer oft zu tragen</w:t>
      </w:r>
      <w:r>
        <w:br/>
        <w:t>als selbst das widrige Geschick,</w:t>
      </w:r>
      <w:r>
        <w:br/>
        <w:t>bei dessen Last wir klagen?</w:t>
      </w:r>
      <w:r>
        <w:br/>
        <w:t>Die größte Not</w:t>
      </w:r>
      <w:r>
        <w:br/>
        <w:t>hebt doch der Tod,</w:t>
      </w:r>
      <w:r>
        <w:br/>
        <w:t>und Ehre, Glück und Habe</w:t>
      </w:r>
      <w:r>
        <w:br/>
        <w:t>verläßt mich doch im Grabe.</w:t>
      </w:r>
    </w:p>
    <w:p w14:paraId="3720D537" w14:textId="77777777" w:rsidR="00EB5794" w:rsidRDefault="00EB5794" w:rsidP="00EB5794">
      <w:pPr>
        <w:pStyle w:val="StandardWeb"/>
      </w:pPr>
      <w:r>
        <w:t>An dem, was wahrhaft glücklich macht,</w:t>
      </w:r>
      <w:r>
        <w:br/>
        <w:t>läßt Gott es keinem fehlen;</w:t>
      </w:r>
      <w:r>
        <w:br/>
        <w:t>Gesundheit, Ehre Glück und Pracht</w:t>
      </w:r>
      <w:r>
        <w:br/>
        <w:t>sind nicht das Glück der Seelen.</w:t>
      </w:r>
      <w:r>
        <w:br/>
        <w:t>Wer Gottes Rat</w:t>
      </w:r>
      <w:r>
        <w:br/>
        <w:t>vor Augen hat,</w:t>
      </w:r>
      <w:r>
        <w:br/>
        <w:t>dem wird ein gut Gewissen</w:t>
      </w:r>
      <w:r>
        <w:br/>
        <w:t>die Trübsal auch versüßen.</w:t>
      </w:r>
    </w:p>
    <w:p w14:paraId="01A080B1" w14:textId="77777777" w:rsidR="00EB5794" w:rsidRDefault="00EB5794" w:rsidP="00EB5794">
      <w:pPr>
        <w:pStyle w:val="StandardWeb"/>
      </w:pPr>
      <w:r>
        <w:t>Was ist des Lebens Herrlichkeit?</w:t>
      </w:r>
      <w:r>
        <w:br/>
        <w:t>Wie bald ist sie verschwunden!</w:t>
      </w:r>
      <w:r>
        <w:br/>
        <w:t>Was ist das Leiden dieser Zeit?</w:t>
      </w:r>
      <w:r>
        <w:br/>
        <w:t>Wie bald ist’s überwunden!</w:t>
      </w:r>
      <w:r>
        <w:br/>
        <w:t>Hoff auf den Herrn,</w:t>
      </w:r>
      <w:r>
        <w:br/>
        <w:t>er hilft dir gern;</w:t>
      </w:r>
      <w:r>
        <w:br/>
        <w:t>seid fröhlich, ihr Gerechten,</w:t>
      </w:r>
      <w:r>
        <w:br/>
        <w:t>der Herr hilft seinen Knechten!</w:t>
      </w:r>
    </w:p>
    <w:p w14:paraId="7392BA77" w14:textId="77777777" w:rsidR="00EB5794" w:rsidRDefault="00EB5794" w:rsidP="00EB5794">
      <w:pPr>
        <w:pStyle w:val="berschrift1"/>
      </w:pPr>
      <w:r>
        <w:rPr>
          <w:rStyle w:val="screen-reader-text"/>
        </w:rPr>
        <w:t>Auf, schicke dich,</w:t>
      </w:r>
      <w:r>
        <w:t xml:space="preserve"> </w:t>
      </w:r>
    </w:p>
    <w:p w14:paraId="5F086F39" w14:textId="77777777" w:rsidR="00EB5794" w:rsidRDefault="00EB5794" w:rsidP="00EB5794">
      <w:pPr>
        <w:pStyle w:val="StandardWeb"/>
      </w:pPr>
      <w:r>
        <w:t>Auf, schicke dich,</w:t>
      </w:r>
      <w:r>
        <w:br/>
        <w:t>Recht feierlich</w:t>
      </w:r>
      <w:r>
        <w:br/>
        <w:t>Des Heilands Fest mit Danken zu begehen!</w:t>
      </w:r>
      <w:r>
        <w:br/>
        <w:t>Lieb ist der Dank,</w:t>
      </w:r>
      <w:r>
        <w:br/>
        <w:t>Der Lobgesang,</w:t>
      </w:r>
      <w:r>
        <w:br/>
        <w:t>Durch den wir ihn, den Gott der Lieb, erhöhen.</w:t>
      </w:r>
    </w:p>
    <w:p w14:paraId="619FD19F" w14:textId="77777777" w:rsidR="00EB5794" w:rsidRDefault="00EB5794" w:rsidP="00EB5794">
      <w:pPr>
        <w:pStyle w:val="StandardWeb"/>
      </w:pPr>
      <w:r>
        <w:t>Sprich dankbar froh:</w:t>
      </w:r>
      <w:r>
        <w:br/>
        <w:t>Also, also</w:t>
      </w:r>
      <w:r>
        <w:br/>
        <w:t>Hat Gott die Welt in seinem Sohn geliebet!</w:t>
      </w:r>
      <w:r>
        <w:br/>
        <w:t>O, wer bin ich,</w:t>
      </w:r>
      <w:r>
        <w:br/>
        <w:t>Herr, daß du mich</w:t>
      </w:r>
      <w:r>
        <w:br/>
        <w:t>So herrlich hoch in deinem Sohn geliebet?</w:t>
      </w:r>
    </w:p>
    <w:p w14:paraId="4B399A87" w14:textId="77777777" w:rsidR="00EB5794" w:rsidRDefault="00EB5794" w:rsidP="00EB5794">
      <w:pPr>
        <w:pStyle w:val="StandardWeb"/>
      </w:pPr>
      <w:r>
        <w:t>Er, unser Freund,</w:t>
      </w:r>
      <w:r>
        <w:br/>
        <w:t>Mit uns vereint,</w:t>
      </w:r>
      <w:r>
        <w:br/>
        <w:t>Zur Zeit, da wir noch seine Feinde waren;</w:t>
      </w:r>
      <w:r>
        <w:br/>
        <w:t>Er wird uns gleich,</w:t>
      </w:r>
      <w:r>
        <w:br/>
        <w:t>Um Gottes Reich</w:t>
      </w:r>
      <w:r>
        <w:br/>
        <w:t>Und seine Lieb im Fleisch zu offenbaren.</w:t>
      </w:r>
    </w:p>
    <w:p w14:paraId="7BE9F7BE" w14:textId="77777777" w:rsidR="00EB5794" w:rsidRDefault="00EB5794" w:rsidP="00EB5794">
      <w:pPr>
        <w:pStyle w:val="StandardWeb"/>
      </w:pPr>
      <w:r>
        <w:t>An ihm nimm teil,</w:t>
      </w:r>
      <w:r>
        <w:br/>
        <w:t>Er ist das Heil;</w:t>
      </w:r>
      <w:r>
        <w:br/>
        <w:t>Tu täglich Buß und gläub an seinen Namen.</w:t>
      </w:r>
      <w:r>
        <w:br/>
        <w:t>Der ehrt ihn nicht,</w:t>
      </w:r>
      <w:r>
        <w:br/>
        <w:t>Wer Herr, Herr, spricht,</w:t>
      </w:r>
      <w:r>
        <w:br/>
        <w:t>Und doch nicht sucht sein Beispiel nachzuahmen.</w:t>
      </w:r>
    </w:p>
    <w:p w14:paraId="59D237E5" w14:textId="77777777" w:rsidR="00EB5794" w:rsidRDefault="00EB5794" w:rsidP="00EB5794">
      <w:pPr>
        <w:pStyle w:val="StandardWeb"/>
      </w:pPr>
      <w:r>
        <w:t>Aus Dank will ich</w:t>
      </w:r>
      <w:r>
        <w:br/>
        <w:t>In Brüdern dich,</w:t>
      </w:r>
      <w:r>
        <w:br/>
        <w:t>Dich, Gottessohn, bekleiden, speisen, tränken;</w:t>
      </w:r>
      <w:r>
        <w:br/>
        <w:t>Der Frommen Herz</w:t>
      </w:r>
      <w:r>
        <w:br/>
        <w:t>In ihrem Schmerz</w:t>
      </w:r>
      <w:r>
        <w:br/>
        <w:t>Mit Trost erfreun, und dein dabei gedenken.</w:t>
      </w:r>
    </w:p>
    <w:p w14:paraId="70B74067" w14:textId="77777777" w:rsidR="00EB5794" w:rsidRDefault="00EB5794" w:rsidP="00EB5794">
      <w:pPr>
        <w:pStyle w:val="StandardWeb"/>
      </w:pPr>
      <w:r>
        <w:t>Rat, Kraft und Held,</w:t>
      </w:r>
      <w:r>
        <w:br/>
        <w:t>Durch den die Welt</w:t>
      </w:r>
      <w:r>
        <w:br/>
        <w:t>Und alles ist, im Himmel und auf Erden!</w:t>
      </w:r>
      <w:r>
        <w:br/>
        <w:t>Die Christenheit</w:t>
      </w:r>
      <w:r>
        <w:br/>
        <w:t>Preist dich erfreut,</w:t>
      </w:r>
      <w:r>
        <w:br/>
        <w:t>Und aller Knie soll dir gebeuget werden.</w:t>
      </w:r>
    </w:p>
    <w:p w14:paraId="412EA50E" w14:textId="77777777" w:rsidR="00EB5794" w:rsidRDefault="00EB5794" w:rsidP="00EB5794">
      <w:pPr>
        <w:pStyle w:val="StandardWeb"/>
      </w:pPr>
      <w:r>
        <w:t>Erhebt den Herrn!</w:t>
      </w:r>
      <w:r>
        <w:br/>
        <w:t>Er hilft uns gern,</w:t>
      </w:r>
      <w:r>
        <w:br/>
        <w:t>Und wer ihn sucht, den wird sein Name trösten.</w:t>
      </w:r>
      <w:r>
        <w:br/>
        <w:t>Alleluja!</w:t>
      </w:r>
      <w:r>
        <w:br/>
        <w:t>Alleluja!</w:t>
      </w:r>
      <w:r>
        <w:br/>
        <w:t>Freut euch des Herrn, und jauchzt ihm, ihr Erlösten!</w:t>
      </w:r>
    </w:p>
    <w:p w14:paraId="73A4BD1D" w14:textId="77777777" w:rsidR="00EB5794" w:rsidRDefault="00EB5794" w:rsidP="00EB5794">
      <w:pPr>
        <w:pStyle w:val="berschrift1"/>
      </w:pPr>
      <w:r>
        <w:rPr>
          <w:rStyle w:val="screen-reader-text"/>
        </w:rPr>
        <w:t>Besitz ich nur</w:t>
      </w:r>
      <w:r>
        <w:t xml:space="preserve"> </w:t>
      </w:r>
    </w:p>
    <w:p w14:paraId="11F7EB7D" w14:textId="77777777" w:rsidR="00EB5794" w:rsidRDefault="00EB5794" w:rsidP="00EB5794">
      <w:pPr>
        <w:pStyle w:val="StandardWeb"/>
      </w:pPr>
      <w:r>
        <w:t>Besitz ich nur</w:t>
      </w:r>
      <w:r>
        <w:br/>
        <w:t>Ein ruhiges Gewissen:</w:t>
      </w:r>
      <w:r>
        <w:br/>
        <w:t>So ist für mich, wenn andre zagen müssen,</w:t>
      </w:r>
      <w:r>
        <w:br/>
        <w:t>Nichts Schreckliches in der Natur.</w:t>
      </w:r>
    </w:p>
    <w:p w14:paraId="6F11C7E4" w14:textId="77777777" w:rsidR="00EB5794" w:rsidRDefault="00EB5794" w:rsidP="00EB5794">
      <w:pPr>
        <w:pStyle w:val="StandardWeb"/>
      </w:pPr>
      <w:r>
        <w:t>Dies ist mein Teil!</w:t>
      </w:r>
      <w:r>
        <w:br/>
        <w:t>Dies soll mir niemand rauben.</w:t>
      </w:r>
      <w:r>
        <w:br/>
        <w:t>Ein reines Herz von ungefärbtem Glauben,</w:t>
      </w:r>
      <w:r>
        <w:br/>
        <w:t>Der Friede Gottes nur ist Heil.</w:t>
      </w:r>
    </w:p>
    <w:p w14:paraId="182E597C" w14:textId="77777777" w:rsidR="00EB5794" w:rsidRDefault="00EB5794" w:rsidP="00EB5794">
      <w:pPr>
        <w:pStyle w:val="StandardWeb"/>
      </w:pPr>
      <w:r>
        <w:t>Welch ein Gewinn,</w:t>
      </w:r>
      <w:r>
        <w:br/>
        <w:t>Wenn meine Sünde schweiget;</w:t>
      </w:r>
      <w:r>
        <w:br/>
        <w:t>Wenn Gottes Geist in meinem Geiste zeuget,</w:t>
      </w:r>
      <w:r>
        <w:br/>
        <w:t>Daß ich sein Kind und Erbe bin!</w:t>
      </w:r>
    </w:p>
    <w:p w14:paraId="452BB400" w14:textId="77777777" w:rsidR="00EB5794" w:rsidRDefault="00EB5794" w:rsidP="00EB5794">
      <w:pPr>
        <w:pStyle w:val="StandardWeb"/>
      </w:pPr>
      <w:r>
        <w:t>Und diese Ruh,</w:t>
      </w:r>
      <w:r>
        <w:br/>
        <w:t>Den Trost in unserm Leben,</w:t>
      </w:r>
      <w:r>
        <w:br/>
        <w:t>Sollt ich für Lust, für Lust der Sinne geben?</w:t>
      </w:r>
      <w:r>
        <w:br/>
        <w:t>Dies lasse Gottes Geist nicht zu!</w:t>
      </w:r>
    </w:p>
    <w:p w14:paraId="38A5488E" w14:textId="77777777" w:rsidR="00EB5794" w:rsidRDefault="00EB5794" w:rsidP="00EB5794">
      <w:pPr>
        <w:pStyle w:val="StandardWeb"/>
      </w:pPr>
      <w:r>
        <w:t>In jene Pein,</w:t>
      </w:r>
      <w:r>
        <w:br/>
        <w:t>Mich selber zu verklagen,</w:t>
      </w:r>
      <w:r>
        <w:br/>
        <w:t>Der Sünde Fluch mit mir umher zu tragen;</w:t>
      </w:r>
      <w:r>
        <w:br/>
        <w:t>In diese stürzt ich mich hinein?</w:t>
      </w:r>
    </w:p>
    <w:p w14:paraId="37DD4049" w14:textId="77777777" w:rsidR="00EB5794" w:rsidRDefault="00EB5794" w:rsidP="00EB5794">
      <w:pPr>
        <w:pStyle w:val="StandardWeb"/>
      </w:pPr>
      <w:r>
        <w:t>Laß auch die Pflicht,</w:t>
      </w:r>
      <w:r>
        <w:br/>
        <w:t>Dich selber zu besiegen,</w:t>
      </w:r>
      <w:r>
        <w:br/>
        <w:t>Die schwerste sein! Sie ist’s; doch welch Vergnügen</w:t>
      </w:r>
      <w:r>
        <w:br/>
        <w:t>Wird sie nach der Vollbringung nicht!</w:t>
      </w:r>
    </w:p>
    <w:p w14:paraId="3DF7FC0C" w14:textId="77777777" w:rsidR="00EB5794" w:rsidRDefault="00EB5794" w:rsidP="00EB5794">
      <w:pPr>
        <w:pStyle w:val="StandardWeb"/>
      </w:pPr>
      <w:r>
        <w:t>Welch Glück! zu sich</w:t>
      </w:r>
      <w:r>
        <w:br/>
        <w:t>Mit Wahrheit sagen können:</w:t>
      </w:r>
      <w:r>
        <w:br/>
        <w:t>Ich fühlt in mir des Bösen Lust entbrennen;</w:t>
      </w:r>
      <w:r>
        <w:br/>
        <w:t>Doch, Dank sei Gott! ich schützte mich.</w:t>
      </w:r>
    </w:p>
    <w:p w14:paraId="6D8D35CB" w14:textId="77777777" w:rsidR="00EB5794" w:rsidRDefault="00EB5794" w:rsidP="00EB5794">
      <w:pPr>
        <w:pStyle w:val="StandardWeb"/>
      </w:pPr>
      <w:r>
        <w:t>Und welch Gericht!</w:t>
      </w:r>
      <w:r>
        <w:br/>
        <w:t>Selbst zu sich sagen müssen:</w:t>
      </w:r>
      <w:r>
        <w:br/>
        <w:t>Ich konnte mir den Weg zum Fall verschließen;</w:t>
      </w:r>
      <w:r>
        <w:br/>
        <w:t>Und doch verschloß ich mir ihn nicht.</w:t>
      </w:r>
    </w:p>
    <w:p w14:paraId="5D5599FD" w14:textId="77777777" w:rsidR="00EB5794" w:rsidRDefault="00EB5794" w:rsidP="00EB5794">
      <w:pPr>
        <w:pStyle w:val="StandardWeb"/>
      </w:pPr>
      <w:r>
        <w:t>Was kann im Glück</w:t>
      </w:r>
      <w:r>
        <w:br/>
        <w:t>Den Wert des Glücks erhöhen?</w:t>
      </w:r>
      <w:r>
        <w:br/>
        <w:t>Ein ruhig Herz versüßt im Wohlergehen</w:t>
      </w:r>
      <w:r>
        <w:br/>
        <w:t>Dir jeden frohen Augenblick.</w:t>
      </w:r>
    </w:p>
    <w:p w14:paraId="380178D2" w14:textId="77777777" w:rsidR="00EB5794" w:rsidRDefault="00EB5794" w:rsidP="00EB5794">
      <w:pPr>
        <w:pStyle w:val="StandardWeb"/>
      </w:pPr>
      <w:r>
        <w:t>Was kann im Schmerz</w:t>
      </w:r>
      <w:r>
        <w:br/>
        <w:t>Den Schmerz der Leiden stillen;</w:t>
      </w:r>
      <w:r>
        <w:br/>
        <w:t>Im schwersten Kreuz mit Freuden dich erfüllen?</w:t>
      </w:r>
      <w:r>
        <w:br/>
        <w:t>Ein in dem Herrn zufriednes Herz.</w:t>
      </w:r>
    </w:p>
    <w:p w14:paraId="2B84D812" w14:textId="77777777" w:rsidR="00EB5794" w:rsidRDefault="00EB5794" w:rsidP="00EB5794">
      <w:pPr>
        <w:pStyle w:val="StandardWeb"/>
      </w:pPr>
      <w:r>
        <w:t>Was gibt dir Mut,</w:t>
      </w:r>
      <w:r>
        <w:br/>
        <w:t>Die Güter zu verachten,</w:t>
      </w:r>
      <w:r>
        <w:br/>
        <w:t>Wonach mit Angst die niedern Seelen trachten?</w:t>
      </w:r>
      <w:r>
        <w:br/>
        <w:t>Ein ruhig Herz, dies größre Gut.</w:t>
      </w:r>
    </w:p>
    <w:p w14:paraId="226204D4" w14:textId="77777777" w:rsidR="00EB5794" w:rsidRDefault="00EB5794" w:rsidP="00EB5794">
      <w:pPr>
        <w:pStyle w:val="StandardWeb"/>
      </w:pPr>
      <w:r>
        <w:t>Was ist der Spott,</w:t>
      </w:r>
      <w:r>
        <w:br/>
        <w:t>Den ein Gerechter leidet?</w:t>
      </w:r>
      <w:r>
        <w:br/>
        <w:t>Sein wahrer Ruhm! Denn wer das Böse meidet,</w:t>
      </w:r>
      <w:r>
        <w:br/>
        <w:t>Das Gute tut, hat Ruhm bei Gott.</w:t>
      </w:r>
    </w:p>
    <w:p w14:paraId="25600E23" w14:textId="77777777" w:rsidR="00EB5794" w:rsidRDefault="00EB5794" w:rsidP="00EB5794">
      <w:pPr>
        <w:pStyle w:val="StandardWeb"/>
      </w:pPr>
      <w:r>
        <w:t>Im Herzen rein,</w:t>
      </w:r>
      <w:r>
        <w:br/>
        <w:t>Hinauf gen Himmel schauen,</w:t>
      </w:r>
      <w:r>
        <w:br/>
        <w:t>Und sagen: Gott! du Gott, bist mein Vertrauen!</w:t>
      </w:r>
      <w:r>
        <w:br/>
        <w:t>Welch Glück, o Mensch, kann größer sein?</w:t>
      </w:r>
    </w:p>
    <w:p w14:paraId="710B1560" w14:textId="77777777" w:rsidR="00EB5794" w:rsidRDefault="00EB5794" w:rsidP="00EB5794">
      <w:pPr>
        <w:pStyle w:val="StandardWeb"/>
      </w:pPr>
      <w:r>
        <w:t>Sieh, alles weicht,</w:t>
      </w:r>
      <w:r>
        <w:br/>
        <w:t>Bald wirst du sterben müssen.</w:t>
      </w:r>
      <w:r>
        <w:br/>
        <w:t>Was wird alsdann dir deinen Tod versüßen?</w:t>
      </w:r>
      <w:r>
        <w:br/>
        <w:t>Ein gut Gewissen macht ihn leicht.</w:t>
      </w:r>
    </w:p>
    <w:p w14:paraId="513FFAB6" w14:textId="77777777" w:rsidR="00EB5794" w:rsidRDefault="00EB5794" w:rsidP="00EB5794">
      <w:pPr>
        <w:pStyle w:val="StandardWeb"/>
      </w:pPr>
      <w:r>
        <w:t>Heil dir, o Christ!</w:t>
      </w:r>
      <w:r>
        <w:br/>
        <w:t>Der diese Ruh empfindet,</w:t>
      </w:r>
      <w:r>
        <w:br/>
        <w:t>Und der sein Glück auf das Bewußtsein gründet,</w:t>
      </w:r>
      <w:r>
        <w:br/>
        <w:t>Daß nichts Verdammlichs an ihm ist!</w:t>
      </w:r>
    </w:p>
    <w:p w14:paraId="1E81F541" w14:textId="77777777" w:rsidR="00EB5794" w:rsidRDefault="00EB5794" w:rsidP="00EB5794">
      <w:pPr>
        <w:pStyle w:val="StandardWeb"/>
      </w:pPr>
      <w:r>
        <w:t>Laß Erd und Welt,</w:t>
      </w:r>
      <w:r>
        <w:br/>
        <w:t>So kann der Fromme sprechen,</w:t>
      </w:r>
      <w:r>
        <w:br/>
        <w:t>Laß unter mir den Bau der Erde brechen!</w:t>
      </w:r>
      <w:r>
        <w:br/>
        <w:t>Gott ist es, dessen Hand mich hält.</w:t>
      </w:r>
    </w:p>
    <w:p w14:paraId="2B096C5F" w14:textId="77777777" w:rsidR="00EB5794" w:rsidRDefault="00EB5794" w:rsidP="00EB5794">
      <w:pPr>
        <w:pStyle w:val="berschrift1"/>
      </w:pPr>
      <w:r>
        <w:rPr>
          <w:rStyle w:val="screen-reader-text"/>
        </w:rPr>
        <w:t>Dein Heil, o Christ, nicht zu verscherzen</w:t>
      </w:r>
      <w:r>
        <w:t xml:space="preserve"> </w:t>
      </w:r>
    </w:p>
    <w:p w14:paraId="238F3A4D" w14:textId="77777777" w:rsidR="00EB5794" w:rsidRDefault="00EB5794" w:rsidP="00EB5794">
      <w:pPr>
        <w:pStyle w:val="StandardWeb"/>
      </w:pPr>
      <w:r>
        <w:t>Dein Heil, o Christ, nicht zu verscherzen,</w:t>
      </w:r>
      <w:r>
        <w:br/>
        <w:t>Sei wach und nüchtern zum Gebet!</w:t>
      </w:r>
      <w:r>
        <w:br/>
        <w:t>Ein Flehn aus reinem guten Herzen</w:t>
      </w:r>
      <w:r>
        <w:br/>
        <w:t>Hat Gott, dein Vater, nie verschmäht.</w:t>
      </w:r>
      <w:r>
        <w:br/>
        <w:t>Erschein vor seinem Angesichte</w:t>
      </w:r>
      <w:r>
        <w:br/>
        <w:t>Mit Dank, mit Demut, oft und gern,</w:t>
      </w:r>
      <w:r>
        <w:br/>
        <w:t>Und prüfe dich in seinem Lichte,</w:t>
      </w:r>
      <w:r>
        <w:br/>
        <w:t>Und klage deine Not dem Herrn.</w:t>
      </w:r>
    </w:p>
    <w:p w14:paraId="48BC61E1" w14:textId="77777777" w:rsidR="00EB5794" w:rsidRDefault="00EB5794" w:rsidP="00EB5794">
      <w:pPr>
        <w:pStyle w:val="StandardWeb"/>
      </w:pPr>
      <w:r>
        <w:t>Welch Glück, so hoch geehrt zu werden</w:t>
      </w:r>
      <w:r>
        <w:br/>
        <w:t>Und im Gebet vor Gott zu stehn!</w:t>
      </w:r>
      <w:r>
        <w:br/>
        <w:t>Der Herr des Himmels und der Erden,</w:t>
      </w:r>
      <w:r>
        <w:br/>
        <w:t>Bedarf der eines Menschen Flehn?</w:t>
      </w:r>
      <w:r>
        <w:br/>
        <w:t>Sagt Gott nicht: Bittet, daß ihr nehmet?</w:t>
      </w:r>
      <w:r>
        <w:br/>
        <w:t>Ist des Gebetes Frucht nicht dein?</w:t>
      </w:r>
      <w:r>
        <w:br/>
        <w:t>Wer sich der Pflicht zu beten schämet,</w:t>
      </w:r>
      <w:r>
        <w:br/>
        <w:t>Der schämt sich, Gottes Freund zu sein.</w:t>
      </w:r>
    </w:p>
    <w:p w14:paraId="7E03E0A2" w14:textId="77777777" w:rsidR="00EB5794" w:rsidRDefault="00EB5794" w:rsidP="00EB5794">
      <w:pPr>
        <w:pStyle w:val="StandardWeb"/>
      </w:pPr>
      <w:r>
        <w:t>Sein Glück von seinem Gott begehren,</w:t>
      </w:r>
      <w:r>
        <w:br/>
        <w:t>Ist dies denn eine schwere Pflicht?</w:t>
      </w:r>
      <w:r>
        <w:br/>
        <w:t>Und seine Wünsche Gott erklären,</w:t>
      </w:r>
      <w:r>
        <w:br/>
        <w:t>Erhebt dies unsre Seele nicht?</w:t>
      </w:r>
      <w:r>
        <w:br/>
        <w:t>Sich in der Furcht des Höchsten stärken,</w:t>
      </w:r>
      <w:r>
        <w:br/>
        <w:t>In dem Vertraun, daß Gott uns liebt,</w:t>
      </w:r>
      <w:r>
        <w:br/>
        <w:t>Im Fleiß zu allen guten Werken,</w:t>
      </w:r>
      <w:r>
        <w:br/>
        <w:t>Ist diese Pflicht für dich betrübt?</w:t>
      </w:r>
    </w:p>
    <w:p w14:paraId="75CD9644" w14:textId="77777777" w:rsidR="00EB5794" w:rsidRDefault="00EB5794" w:rsidP="00EB5794">
      <w:pPr>
        <w:pStyle w:val="StandardWeb"/>
      </w:pPr>
      <w:r>
        <w:t>Bet oft in Einfalt deiner Seelen;</w:t>
      </w:r>
      <w:r>
        <w:br/>
        <w:t>Gott sieht aufs Herz, Gott ist ein Geist.</w:t>
      </w:r>
      <w:r>
        <w:br/>
        <w:t>Wie können dir die Worte fehlen,</w:t>
      </w:r>
      <w:r>
        <w:br/>
        <w:t>Wofern dein Herz dich beten heißt?</w:t>
      </w:r>
      <w:r>
        <w:br/>
        <w:t>Nicht Töne sind’s, die Gott gefallen,</w:t>
      </w:r>
      <w:r>
        <w:br/>
        <w:t>Nicht Worte, die die Kunst gebeut.</w:t>
      </w:r>
      <w:r>
        <w:br/>
        <w:t>Gott ist kein Mensch. Ein gläubig Lallen,</w:t>
      </w:r>
      <w:r>
        <w:br/>
        <w:t>Das ist vor ihm Beredsamkeit.</w:t>
      </w:r>
    </w:p>
    <w:p w14:paraId="6B0AB2CD" w14:textId="77777777" w:rsidR="00EB5794" w:rsidRDefault="00EB5794" w:rsidP="00EB5794">
      <w:pPr>
        <w:pStyle w:val="StandardWeb"/>
      </w:pPr>
      <w:r>
        <w:t>Wer das, was uns zum Frieden dienet,</w:t>
      </w:r>
      <w:r>
        <w:br/>
        <w:t>Im Glauben sucht, der ehret Gott.</w:t>
      </w:r>
      <w:r>
        <w:br/>
        <w:t>Wer das zu bitten sich erkühnet,</w:t>
      </w:r>
      <w:r>
        <w:br/>
        <w:t>Was er nicht wünscht, entehret Gott.</w:t>
      </w:r>
      <w:r>
        <w:br/>
        <w:t>Wer täglich Gott die Treue schwöret,</w:t>
      </w:r>
      <w:r>
        <w:br/>
        <w:t>Und dann vergißt, was er beschwur;</w:t>
      </w:r>
      <w:r>
        <w:br/>
        <w:t>Und klagt, daß Gott ihn nicht erhöret,</w:t>
      </w:r>
      <w:r>
        <w:br/>
        <w:t>Der spottet seines Schöpfers nur.</w:t>
      </w:r>
    </w:p>
    <w:p w14:paraId="147A454E" w14:textId="77777777" w:rsidR="00EB5794" w:rsidRDefault="00EB5794" w:rsidP="00EB5794">
      <w:pPr>
        <w:pStyle w:val="StandardWeb"/>
      </w:pPr>
      <w:r>
        <w:t>Bet oft zu Gott, und schmeck in Freuden,</w:t>
      </w:r>
      <w:r>
        <w:br/>
        <w:t>Wie freundlich er, dein Vater, ist.</w:t>
      </w:r>
      <w:r>
        <w:br/>
        <w:t>Bet oft zu Gott, und fühl in Leiden,</w:t>
      </w:r>
      <w:r>
        <w:br/>
        <w:t>Wie göttlich er das Leid versüßt.</w:t>
      </w:r>
      <w:r>
        <w:br/>
        <w:t>Bet oft, wenn dich Versuchung quälet;</w:t>
      </w:r>
      <w:r>
        <w:br/>
        <w:t>Gott hört’s, Gott ist’s, der Hülfe schafft.</w:t>
      </w:r>
      <w:r>
        <w:br/>
        <w:t>Bet oft, wenn innrer Trost dir fehlet;</w:t>
      </w:r>
      <w:r>
        <w:br/>
        <w:t>Er gibt den Müden Stärk und Kraft.</w:t>
      </w:r>
    </w:p>
    <w:p w14:paraId="31C18B4B" w14:textId="77777777" w:rsidR="00EB5794" w:rsidRDefault="00EB5794" w:rsidP="00EB5794">
      <w:pPr>
        <w:pStyle w:val="StandardWeb"/>
      </w:pPr>
      <w:r>
        <w:t>Bet oft, und heiter im Gemüte</w:t>
      </w:r>
      <w:r>
        <w:br/>
        <w:t>Schau dich an seinen Wundern satt.</w:t>
      </w:r>
      <w:r>
        <w:br/>
        <w:t>Schau auf den Ernst, schau auf die Güte,</w:t>
      </w:r>
      <w:r>
        <w:br/>
        <w:t>Mit der er dich geleitet hat.</w:t>
      </w:r>
      <w:r>
        <w:br/>
        <w:t>Hier irrtest du in deiner Jugend,</w:t>
      </w:r>
      <w:r>
        <w:br/>
        <w:t>Im Alter dort. Er trug Geduld,</w:t>
      </w:r>
      <w:r>
        <w:br/>
        <w:t>Rief dich durch Glück und Kreuz zur Tugend;</w:t>
      </w:r>
      <w:r>
        <w:br/>
        <w:t>Erkenn und fühle seine Huld.</w:t>
      </w:r>
    </w:p>
    <w:p w14:paraId="69097A6F" w14:textId="77777777" w:rsidR="00EB5794" w:rsidRDefault="00EB5794" w:rsidP="00EB5794">
      <w:pPr>
        <w:pStyle w:val="StandardWeb"/>
      </w:pPr>
      <w:r>
        <w:t>Bet oft, und schau mit selgen Blicken</w:t>
      </w:r>
      <w:r>
        <w:br/>
        <w:t>Hin in des Ewigen Gezelt,</w:t>
      </w:r>
      <w:r>
        <w:br/>
        <w:t>Und schmeck im gläubigen Entzücken</w:t>
      </w:r>
      <w:r>
        <w:br/>
        <w:t>Die Kräfte der zukünftgen Welt.</w:t>
      </w:r>
      <w:r>
        <w:br/>
        <w:t>Ein Glück von Millionen Jahren,</w:t>
      </w:r>
      <w:r>
        <w:br/>
        <w:t>Welch Glück! Doch ist’s von jenem Glück,</w:t>
      </w:r>
      <w:r>
        <w:br/>
        <w:t>Das dem der Herr wird offenbaren,</w:t>
      </w:r>
      <w:r>
        <w:br/>
        <w:t>Der ihm hier dient, kein Augenblick.</w:t>
      </w:r>
    </w:p>
    <w:p w14:paraId="2BAAEB63" w14:textId="77777777" w:rsidR="00EB5794" w:rsidRDefault="00EB5794" w:rsidP="00EB5794">
      <w:pPr>
        <w:pStyle w:val="StandardWeb"/>
      </w:pPr>
      <w:r>
        <w:t>Bet oft; durchschau mit heilgem Mute</w:t>
      </w:r>
      <w:r>
        <w:br/>
        <w:t>Die herzliche Barmherzigkeit</w:t>
      </w:r>
      <w:r>
        <w:br/>
        <w:t>Des, der mit seinem teuren Blute</w:t>
      </w:r>
      <w:r>
        <w:br/>
        <w:t>Die Welt, der Sünder Welt befreit.</w:t>
      </w:r>
      <w:r>
        <w:br/>
        <w:t>Nie wirst du dieses Werk ergründen;</w:t>
      </w:r>
      <w:r>
        <w:br/>
        <w:t>Nein, es ist eines Gottes Tat.</w:t>
      </w:r>
      <w:r>
        <w:br/>
        <w:t>Erfreu dich ihrer, rein von Sünden,</w:t>
      </w:r>
      <w:r>
        <w:br/>
        <w:t>Und ehr im Glauben Gottes Rat.</w:t>
      </w:r>
    </w:p>
    <w:p w14:paraId="5715007E" w14:textId="77777777" w:rsidR="00EB5794" w:rsidRDefault="00EB5794" w:rsidP="00EB5794">
      <w:pPr>
        <w:pStyle w:val="StandardWeb"/>
      </w:pPr>
      <w:r>
        <w:t>Bet oft; entdeck am stillen Orte</w:t>
      </w:r>
      <w:r>
        <w:br/>
        <w:t>Gott ohne Zagen deinen Schmerz.</w:t>
      </w:r>
      <w:r>
        <w:br/>
        <w:t>Er schließt vom Herzen auf die Worte,</w:t>
      </w:r>
      <w:r>
        <w:br/>
        <w:t>Nicht von den Worten auf das Herz.</w:t>
      </w:r>
      <w:r>
        <w:br/>
        <w:t>Nicht dein gebognes Knie, nicht Tränen,</w:t>
      </w:r>
      <w:r>
        <w:br/>
        <w:t>Nicht Worte, Seufzer, Psalm und Ton,</w:t>
      </w:r>
      <w:r>
        <w:br/>
        <w:t>Nicht dein Gelübd rührt Gott; dein Sehnen,</w:t>
      </w:r>
      <w:r>
        <w:br/>
        <w:t>Dein Glaub an ihn und seinen Sohn.</w:t>
      </w:r>
    </w:p>
    <w:p w14:paraId="5BC0BF35" w14:textId="77777777" w:rsidR="00EB5794" w:rsidRDefault="00EB5794" w:rsidP="00EB5794">
      <w:pPr>
        <w:pStyle w:val="StandardWeb"/>
      </w:pPr>
      <w:r>
        <w:t>Bet oft; Gott wohnt an jeder Stätte,</w:t>
      </w:r>
      <w:r>
        <w:br/>
        <w:t>In keiner minder oder mehr.</w:t>
      </w:r>
      <w:r>
        <w:br/>
        <w:t>Denk nicht: Wenn ich mit vielen bete:</w:t>
      </w:r>
      <w:r>
        <w:br/>
        <w:t>So find ich eh bei Gott Gehör.</w:t>
      </w:r>
      <w:r>
        <w:br/>
        <w:t>Gott ist kein Mensch. Ist dein Begehren</w:t>
      </w:r>
      <w:r>
        <w:br/>
        <w:t>Gerecht und gut: so hört er’s gern.</w:t>
      </w:r>
      <w:r>
        <w:br/>
        <w:t>Ist’s nicht gerecht: so gelten Zähren</w:t>
      </w:r>
      <w:r>
        <w:br/>
        <w:t>Der ganzen Welt nichts vor dem Herrn.</w:t>
      </w:r>
    </w:p>
    <w:p w14:paraId="0C744181" w14:textId="77777777" w:rsidR="00EB5794" w:rsidRDefault="00EB5794" w:rsidP="00EB5794">
      <w:pPr>
        <w:pStyle w:val="StandardWeb"/>
      </w:pPr>
      <w:r>
        <w:t>Doch säume nicht, in den Gemeinen</w:t>
      </w:r>
      <w:r>
        <w:br/>
        <w:t>Auch öffentlich Gott anzuflehn,</w:t>
      </w:r>
      <w:r>
        <w:br/>
        <w:t>Und seinen Namen mit den Seinen,</w:t>
      </w:r>
      <w:r>
        <w:br/>
        <w:t>Mit seinen Brüdern, zu erhöhn;</w:t>
      </w:r>
      <w:r>
        <w:br/>
        <w:t>Dein Herz voll Andacht zu entdecken,</w:t>
      </w:r>
      <w:r>
        <w:br/>
        <w:t>Wie es dein Mitchrist dir entdeckt,</w:t>
      </w:r>
      <w:r>
        <w:br/>
        <w:t>Und ihn zur Inbrunst zu erwecken,</w:t>
      </w:r>
      <w:r>
        <w:br/>
        <w:t>Wie er zur Inbrunst dich erweckt.</w:t>
      </w:r>
    </w:p>
    <w:p w14:paraId="63019EE5" w14:textId="77777777" w:rsidR="00EB5794" w:rsidRDefault="00EB5794" w:rsidP="00EB5794">
      <w:pPr>
        <w:pStyle w:val="StandardWeb"/>
      </w:pPr>
      <w:r>
        <w:t>Bist du ein Herr, dem andre dienen:</w:t>
      </w:r>
      <w:r>
        <w:br/>
        <w:t>So sei ihr Beispiel, sei es stets,</w:t>
      </w:r>
      <w:r>
        <w:br/>
        <w:t>Und feire täglich gern mit ihnen</w:t>
      </w:r>
      <w:r>
        <w:br/>
        <w:t>Die selge Stunde des Gebets.</w:t>
      </w:r>
      <w:r>
        <w:br/>
        <w:t>Nie schäme dich des Heils der Seelen,</w:t>
      </w:r>
      <w:r>
        <w:br/>
        <w:t>Die Gottes Hand dir anvertraut.</w:t>
      </w:r>
      <w:r>
        <w:br/>
        <w:t>Kein Knecht des Hauses müsse fehlen;</w:t>
      </w:r>
      <w:r>
        <w:br/>
        <w:t>Er ist ein Christ, und werd erbaut!</w:t>
      </w:r>
    </w:p>
    <w:p w14:paraId="50399766" w14:textId="77777777" w:rsidR="00EB5794" w:rsidRDefault="00EB5794" w:rsidP="00EB5794">
      <w:pPr>
        <w:pStyle w:val="StandardWeb"/>
      </w:pPr>
      <w:r>
        <w:t>Bet oft zu Gott für deine Brüder,</w:t>
      </w:r>
      <w:r>
        <w:br/>
        <w:t>Für alle Menschen, als ihr Freund;</w:t>
      </w:r>
      <w:r>
        <w:br/>
        <w:t>Denn wir sind eines Leibes Glieder;</w:t>
      </w:r>
      <w:r>
        <w:br/>
        <w:t>Ein Glied davon ist auch dein Feind.</w:t>
      </w:r>
      <w:r>
        <w:br/>
        <w:t>Bet oft; so wirst du Glauben halten,</w:t>
      </w:r>
      <w:r>
        <w:br/>
        <w:t>Dich prüfen, und das Böse scheun,</w:t>
      </w:r>
      <w:r>
        <w:br/>
        <w:t>An Lieb und Eifer nicht erkalten,</w:t>
      </w:r>
      <w:r>
        <w:br/>
        <w:t>Und gern zum Guten weise sein.</w:t>
      </w:r>
    </w:p>
    <w:p w14:paraId="178C1919" w14:textId="77777777" w:rsidR="00EB5794" w:rsidRDefault="00EB5794" w:rsidP="00EB5794">
      <w:pPr>
        <w:pStyle w:val="berschrift1"/>
      </w:pPr>
      <w:r>
        <w:rPr>
          <w:rStyle w:val="screen-reader-text"/>
        </w:rPr>
        <w:t>Der Tag ist wieder hin, und diesen Teil des Lebens</w:t>
      </w:r>
      <w:r>
        <w:t xml:space="preserve"> </w:t>
      </w:r>
    </w:p>
    <w:p w14:paraId="74AB8AA0" w14:textId="77777777" w:rsidR="00EB5794" w:rsidRDefault="00EB5794" w:rsidP="00EB5794">
      <w:pPr>
        <w:pStyle w:val="StandardWeb"/>
      </w:pPr>
      <w:r>
        <w:t>Der Tag ist wieder hin, und diesen Teil des Lebens,</w:t>
      </w:r>
      <w:r>
        <w:br/>
        <w:t>Wie hab ich ihn verbracht? Verstrich er mir vergebens?</w:t>
      </w:r>
      <w:r>
        <w:br/>
        <w:t>Hab ich mit allem Ernst dem Guten nachgestrebt?</w:t>
      </w:r>
      <w:r>
        <w:br/>
        <w:t>Hab ich vielleicht nur mir, nicht meiner Pflicht gelebt?</w:t>
      </w:r>
    </w:p>
    <w:p w14:paraId="73F22551" w14:textId="77777777" w:rsidR="00EB5794" w:rsidRDefault="00EB5794" w:rsidP="00EB5794">
      <w:pPr>
        <w:pStyle w:val="StandardWeb"/>
      </w:pPr>
      <w:r>
        <w:t>War’s in der Furcht des Herrn, daß ich ihn angefangen?</w:t>
      </w:r>
      <w:r>
        <w:br/>
        <w:t>Mit Dank und mit Gebet, mit eifrigem Verlangen,</w:t>
      </w:r>
      <w:r>
        <w:br/>
        <w:t>Als ein Geschöpf von Gott der Tugend mich zu weihn,</w:t>
      </w:r>
      <w:r>
        <w:br/>
        <w:t>Und züchtig, und gerecht, und Gottes Freund zu sein?</w:t>
      </w:r>
    </w:p>
    <w:p w14:paraId="2B8E84BF" w14:textId="77777777" w:rsidR="00EB5794" w:rsidRDefault="00EB5794" w:rsidP="00EB5794">
      <w:pPr>
        <w:pStyle w:val="StandardWeb"/>
      </w:pPr>
      <w:r>
        <w:t>Hab ich in dem Beruf, den Gott mir angewiesen,</w:t>
      </w:r>
      <w:r>
        <w:br/>
        <w:t>Durch Eifer und durch Fleiß ihn, diesen Gott, gepriesen;</w:t>
      </w:r>
      <w:r>
        <w:br/>
        <w:t>Mir und der Welt genützt, und jeden Dienst getan,</w:t>
      </w:r>
      <w:r>
        <w:br/>
        <w:t>Weil ihn der Herr gebot, nicht weil mich Menschen sahn?</w:t>
      </w:r>
    </w:p>
    <w:p w14:paraId="158751A8" w14:textId="77777777" w:rsidR="00EB5794" w:rsidRDefault="00EB5794" w:rsidP="00EB5794">
      <w:pPr>
        <w:pStyle w:val="StandardWeb"/>
      </w:pPr>
      <w:r>
        <w:t>Wie hab ich diesen Tag mein eigen Herz regieret?</w:t>
      </w:r>
      <w:r>
        <w:br/>
        <w:t>Hat mich im stillen oft ein Blick auf Gott gerühret?</w:t>
      </w:r>
      <w:r>
        <w:br/>
        <w:t>Erfreut ich mich des Herrn, der unser Flehn bemerkt?</w:t>
      </w:r>
      <w:r>
        <w:br/>
        <w:t>Und hab ich im Vertraun auf ihn mein Herz gestärkt?</w:t>
      </w:r>
    </w:p>
    <w:p w14:paraId="03544B57" w14:textId="77777777" w:rsidR="00EB5794" w:rsidRDefault="00EB5794" w:rsidP="00EB5794">
      <w:pPr>
        <w:pStyle w:val="StandardWeb"/>
      </w:pPr>
      <w:r>
        <w:t>Dacht ich bei dem Genuß der Güter dieser Erden</w:t>
      </w:r>
      <w:r>
        <w:br/>
        <w:t>An den Allmächtigen, durch den sie sind und werden?</w:t>
      </w:r>
      <w:r>
        <w:br/>
        <w:t>Verehrt ich ihn im Staub? Empfand ich seine Huld?</w:t>
      </w:r>
      <w:r>
        <w:br/>
        <w:t>Trug ich das Glück mit Dank, den Unfall mit Geduld?</w:t>
      </w:r>
    </w:p>
    <w:p w14:paraId="53DAE9A6" w14:textId="77777777" w:rsidR="00EB5794" w:rsidRDefault="00EB5794" w:rsidP="00EB5794">
      <w:pPr>
        <w:pStyle w:val="StandardWeb"/>
      </w:pPr>
      <w:r>
        <w:t>Und wie genoß mein Herz des Umgangs süße Stunden?</w:t>
      </w:r>
      <w:r>
        <w:br/>
        <w:t>Fühlt ich der Freundschaft Glück, sprach ich, was ich empfunden?</w:t>
      </w:r>
      <w:r>
        <w:br/>
        <w:t>War auch mein Ernst noch sanft, mein Scherz noch unschuldsvoll?</w:t>
      </w:r>
      <w:r>
        <w:br/>
        <w:t>Und hab ich nichts geredt, das ich bereuen soll?</w:t>
      </w:r>
    </w:p>
    <w:p w14:paraId="1042631F" w14:textId="77777777" w:rsidR="00EB5794" w:rsidRDefault="00EB5794" w:rsidP="00EB5794">
      <w:pPr>
        <w:pStyle w:val="StandardWeb"/>
      </w:pPr>
      <w:r>
        <w:t>Hab ich die Meinigen durch Sorgfalt mir verpflichtet,</w:t>
      </w:r>
      <w:r>
        <w:br/>
        <w:t>Sie durch mein Beispiel still zum Guten unterrichtet?</w:t>
      </w:r>
      <w:r>
        <w:br/>
        <w:t>War zu des Mitleids Pflicht mein Herz nicht zu bequem?</w:t>
      </w:r>
      <w:r>
        <w:br/>
        <w:t>Ein Glück, das andre traf, war dies mir angenehm?</w:t>
      </w:r>
    </w:p>
    <w:p w14:paraId="5DE15043" w14:textId="77777777" w:rsidR="00EB5794" w:rsidRDefault="00EB5794" w:rsidP="00EB5794">
      <w:pPr>
        <w:pStyle w:val="StandardWeb"/>
      </w:pPr>
      <w:r>
        <w:t>War mir der Fehltritt leid, so bald ich ihn begangen?</w:t>
      </w:r>
      <w:r>
        <w:br/>
        <w:t>Bestritt ich auch in mir ein unerlaubt Verlangen?</w:t>
      </w:r>
      <w:r>
        <w:br/>
        <w:t>Und wenn in dieser Nacht Gott über mich gebeut,</w:t>
      </w:r>
      <w:r>
        <w:br/>
        <w:t>Bin ich, vor ihm zu stehn, auch willig und bereit?</w:t>
      </w:r>
    </w:p>
    <w:p w14:paraId="27D0F66E" w14:textId="77777777" w:rsidR="00EB5794" w:rsidRDefault="00EB5794" w:rsidP="00EB5794">
      <w:pPr>
        <w:pStyle w:val="StandardWeb"/>
      </w:pPr>
      <w:r>
        <w:t>Gott, der du alles weißt, was könnt ich dir verhehlen?</w:t>
      </w:r>
      <w:r>
        <w:br/>
        <w:t>Ich fühle täglich noch die Schwachheit meiner Seelen.</w:t>
      </w:r>
      <w:r>
        <w:br/>
        <w:t>Vergib durch Christi Blut mir die verletzte Pflicht;</w:t>
      </w:r>
      <w:r>
        <w:br/>
        <w:t>Vergib, und gehe du nicht mit mir ins Gericht.</w:t>
      </w:r>
    </w:p>
    <w:p w14:paraId="168A9681" w14:textId="77777777" w:rsidR="00EB5794" w:rsidRDefault="00EB5794" w:rsidP="00EB5794">
      <w:pPr>
        <w:pStyle w:val="StandardWeb"/>
      </w:pPr>
      <w:r>
        <w:t>Ja, du verzeihest dem, den seine Sünden kränken;</w:t>
      </w:r>
      <w:r>
        <w:br/>
        <w:t>Du liebst Barmherzigkeit, und wirst auch mir sie schenken.</w:t>
      </w:r>
      <w:r>
        <w:br/>
        <w:t>Auch diese Nacht bist du der Wächter über mir;</w:t>
      </w:r>
      <w:r>
        <w:br/>
        <w:t>Leb ich, so leb ich dir, sterb ich, so sterb ich dir!</w:t>
      </w:r>
    </w:p>
    <w:p w14:paraId="06811139" w14:textId="77777777" w:rsidR="00EB5794" w:rsidRDefault="00EB5794" w:rsidP="00EB5794">
      <w:pPr>
        <w:pStyle w:val="berschrift1"/>
      </w:pPr>
      <w:r>
        <w:rPr>
          <w:rStyle w:val="screen-reader-text"/>
        </w:rPr>
        <w:t>Der Wollust Reiz zu widerstreben</w:t>
      </w:r>
    </w:p>
    <w:p w14:paraId="207E7839" w14:textId="77777777" w:rsidR="00EB5794" w:rsidRDefault="00EB5794" w:rsidP="00EB5794">
      <w:pPr>
        <w:pStyle w:val="StandardWeb"/>
      </w:pPr>
      <w:r>
        <w:t>Der Wollust Reiz zu widerstreben,</w:t>
      </w:r>
      <w:r>
        <w:br/>
        <w:t>Dies, Jugend, liebst du Glück und Leben,</w:t>
      </w:r>
      <w:r>
        <w:br/>
        <w:t>Laß täglich deine Weisheit sein.</w:t>
      </w:r>
      <w:r>
        <w:br/>
        <w:t>Entflieh der schmeichelnden Begierde;</w:t>
      </w:r>
      <w:r>
        <w:br/>
        <w:t>Sie raubet dir des Herzens Zierde,</w:t>
      </w:r>
      <w:r>
        <w:br/>
        <w:t>Und ihre Freuden werden Pein.</w:t>
      </w:r>
    </w:p>
    <w:p w14:paraId="2ED6E53F" w14:textId="77777777" w:rsidR="00EB5794" w:rsidRDefault="00EB5794" w:rsidP="00EB5794">
      <w:pPr>
        <w:pStyle w:val="StandardWeb"/>
      </w:pPr>
      <w:r>
        <w:t>Laß, ihr die Nahrung zu verwehren,</w:t>
      </w:r>
      <w:r>
        <w:br/>
        <w:t>Nie Speis und Trank dein Herz beschweren,</w:t>
      </w:r>
      <w:r>
        <w:br/>
        <w:t>Und sei ein Freund der Nüchternheit.</w:t>
      </w:r>
      <w:r>
        <w:br/>
        <w:t>Versage dir, dich zu besiegen,</w:t>
      </w:r>
      <w:r>
        <w:br/>
        <w:t>Auch öfters ein erlaubt Vergnügen,</w:t>
      </w:r>
      <w:r>
        <w:br/>
        <w:t>Und steure deiner Sinnlichkeit.</w:t>
      </w:r>
    </w:p>
    <w:p w14:paraId="052560C1" w14:textId="77777777" w:rsidR="00EB5794" w:rsidRDefault="00EB5794" w:rsidP="00EB5794">
      <w:pPr>
        <w:pStyle w:val="StandardWeb"/>
      </w:pPr>
      <w:r>
        <w:t>Laß nicht dein Auge dir gebieten;</w:t>
      </w:r>
      <w:r>
        <w:br/>
        <w:t>Und sei, die Wollust zu verhüten,</w:t>
      </w:r>
      <w:r>
        <w:br/>
        <w:t>Stets schamhaft gegen deinen Leib.</w:t>
      </w:r>
      <w:r>
        <w:br/>
        <w:t>Entflieh des Witzlings freien Scherzen,</w:t>
      </w:r>
      <w:r>
        <w:br/>
        <w:t>Und such im Umgang edler Herzen</w:t>
      </w:r>
      <w:r>
        <w:br/>
        <w:t>Dir Beispiel, Witz und Zeitvertreib.</w:t>
      </w:r>
    </w:p>
    <w:p w14:paraId="05FD8ECE" w14:textId="77777777" w:rsidR="00EB5794" w:rsidRDefault="00EB5794" w:rsidP="00EB5794">
      <w:pPr>
        <w:pStyle w:val="StandardWeb"/>
      </w:pPr>
      <w:r>
        <w:t>Der Mensch, zu Fleiß und Arbeit träge,</w:t>
      </w:r>
      <w:r>
        <w:br/>
        <w:t>Fällt auf des Müßigganges Wege</w:t>
      </w:r>
      <w:r>
        <w:br/>
        <w:t>Leicht in das Netz des Bösewichts.</w:t>
      </w:r>
      <w:r>
        <w:br/>
        <w:t>Der Unschuld Schutzwehr sind Geschäfte.</w:t>
      </w:r>
      <w:r>
        <w:br/>
        <w:t>Entzieh der Wollust ihre Kräfte</w:t>
      </w:r>
      <w:r>
        <w:br/>
        <w:t>Im Schweiße deines Angesichts.</w:t>
      </w:r>
    </w:p>
    <w:p w14:paraId="6B5C1B46" w14:textId="77777777" w:rsidR="00EB5794" w:rsidRDefault="00EB5794" w:rsidP="00EB5794">
      <w:pPr>
        <w:pStyle w:val="StandardWeb"/>
      </w:pPr>
      <w:r>
        <w:t>Erwacht ihr Trieb, dich zu bekämpfen;</w:t>
      </w:r>
      <w:r>
        <w:br/>
        <w:t>So wach auch du, ihn früh zu dämpfen,</w:t>
      </w:r>
      <w:r>
        <w:br/>
        <w:t>Eh er die Freiheit dir verwehrt.</w:t>
      </w:r>
      <w:r>
        <w:br/>
        <w:t>Ihn bald in der Geburt ersticken,</w:t>
      </w:r>
      <w:r>
        <w:br/>
        <w:t>Ist leicht; schwer ist’s, ihn unterdrücken,</w:t>
      </w:r>
      <w:r>
        <w:br/>
        <w:t>Wenn ihn dein Herz zuvor genährt.</w:t>
      </w:r>
    </w:p>
    <w:p w14:paraId="478F2D3D" w14:textId="77777777" w:rsidR="00EB5794" w:rsidRDefault="00EB5794" w:rsidP="00EB5794">
      <w:pPr>
        <w:pStyle w:val="StandardWeb"/>
      </w:pPr>
      <w:r>
        <w:t>Oft kleiden sich des Lasters Triebe</w:t>
      </w:r>
      <w:r>
        <w:br/>
        <w:t>In die Gestalt erlaubter Liebe,</w:t>
      </w:r>
      <w:r>
        <w:br/>
        <w:t>Und du erblickst nicht die Gefahr.</w:t>
      </w:r>
      <w:r>
        <w:br/>
        <w:t>Ein langer Umgang macht dich freier;</w:t>
      </w:r>
      <w:r>
        <w:br/>
        <w:t>Und oft wird ein verbotnes Feuer</w:t>
      </w:r>
      <w:r>
        <w:br/>
        <w:t>Aus dem, was anfangs Freundschaft war.</w:t>
      </w:r>
    </w:p>
    <w:p w14:paraId="5AC74AB6" w14:textId="77777777" w:rsidR="00EB5794" w:rsidRDefault="00EB5794" w:rsidP="00EB5794">
      <w:pPr>
        <w:pStyle w:val="StandardWeb"/>
      </w:pPr>
      <w:r>
        <w:t>Dein fühlend Herz wird sich’s verzeihen;</w:t>
      </w:r>
      <w:r>
        <w:br/>
        <w:t>Es wird des Lasters Ausbruch scheuen,</w:t>
      </w:r>
      <w:r>
        <w:br/>
        <w:t>Indem es seinen Trieb ernährt.</w:t>
      </w:r>
      <w:r>
        <w:br/>
        <w:t>Du wirst dich stark und sicher glauben,</w:t>
      </w:r>
      <w:r>
        <w:br/>
        <w:t>Und kleine Fehler dir erlauben,</w:t>
      </w:r>
      <w:r>
        <w:br/>
        <w:t>Bis deine Tugend sich entehrt.</w:t>
      </w:r>
    </w:p>
    <w:p w14:paraId="2A8A01E2" w14:textId="77777777" w:rsidR="00EB5794" w:rsidRDefault="00EB5794" w:rsidP="00EB5794">
      <w:pPr>
        <w:pStyle w:val="StandardWeb"/>
      </w:pPr>
      <w:r>
        <w:t>Doch nein, du sollst sie nicht entehren,</w:t>
      </w:r>
      <w:r>
        <w:br/>
        <w:t>Du sollst dir stets die Tat verwehren;</w:t>
      </w:r>
      <w:r>
        <w:br/>
        <w:t>Ist drum dein Herz schon tugendhaft?</w:t>
      </w:r>
      <w:r>
        <w:br/>
        <w:t>Ist’s Sünde nur, die Tat vollbringen?</w:t>
      </w:r>
      <w:r>
        <w:br/>
        <w:t>Sollst du nicht auch den Trieb bezwingen,</w:t>
      </w:r>
      <w:r>
        <w:br/>
        <w:t>Nicht auch den Wunsch der Leidenschaft?</w:t>
      </w:r>
    </w:p>
    <w:p w14:paraId="0B7705CF" w14:textId="77777777" w:rsidR="00EB5794" w:rsidRDefault="00EB5794" w:rsidP="00EB5794">
      <w:pPr>
        <w:pStyle w:val="StandardWeb"/>
      </w:pPr>
      <w:r>
        <w:t>Begierden sind es, die uns schänden;</w:t>
      </w:r>
      <w:r>
        <w:br/>
        <w:t>Und ohne daß wir sie vollenden,</w:t>
      </w:r>
      <w:r>
        <w:br/>
        <w:t>Verletzen wir schon unsre Pflicht.</w:t>
      </w:r>
      <w:r>
        <w:br/>
        <w:t>Wenn du vor ihnen nicht errötest,</w:t>
      </w:r>
      <w:r>
        <w:br/>
        <w:t>Nicht durch den Geist die Lüste tötest:</w:t>
      </w:r>
      <w:r>
        <w:br/>
        <w:t>So rühme dich der Keuschheit nicht!</w:t>
      </w:r>
    </w:p>
    <w:p w14:paraId="70268D58" w14:textId="77777777" w:rsidR="00EB5794" w:rsidRDefault="00EB5794" w:rsidP="00EB5794">
      <w:pPr>
        <w:pStyle w:val="StandardWeb"/>
      </w:pPr>
      <w:r>
        <w:t>Erfülle dich, scheinst du zu wanken,</w:t>
      </w:r>
      <w:r>
        <w:br/>
        <w:t>Oft mit dem mächtigen Gedanken:</w:t>
      </w:r>
      <w:r>
        <w:br/>
        <w:t>Die Unschuld ist der Seele Glück.</w:t>
      </w:r>
      <w:r>
        <w:br/>
        <w:t>Einmal verscherzt und aufgegeben,</w:t>
      </w:r>
      <w:r>
        <w:br/>
        <w:t>Verläßt sie mich im ganzen Leben,</w:t>
      </w:r>
      <w:r>
        <w:br/>
        <w:t>Und keine Reu bringt sie zurück.</w:t>
      </w:r>
    </w:p>
    <w:p w14:paraId="12095D30" w14:textId="77777777" w:rsidR="00EB5794" w:rsidRDefault="00EB5794" w:rsidP="00EB5794">
      <w:pPr>
        <w:pStyle w:val="StandardWeb"/>
      </w:pPr>
      <w:r>
        <w:t>Denk oft bei dir: Der Wollust Bande</w:t>
      </w:r>
      <w:r>
        <w:br/>
        <w:t>Sind nicht nur dem Gewissen Schande,</w:t>
      </w:r>
      <w:r>
        <w:br/>
        <w:t>Sie sind auch vor der Welt ein Spott.</w:t>
      </w:r>
      <w:r>
        <w:br/>
        <w:t>Und könnt ich auch in Finsternissen</w:t>
      </w:r>
      <w:r>
        <w:br/>
        <w:t>Den Greul der Wollust ihr verschließen:</w:t>
      </w:r>
      <w:r>
        <w:br/>
        <w:t>So sieht und findet mich doch Gott.</w:t>
      </w:r>
    </w:p>
    <w:p w14:paraId="0C48A36D" w14:textId="77777777" w:rsidR="00EB5794" w:rsidRDefault="00EB5794" w:rsidP="00EB5794">
      <w:pPr>
        <w:pStyle w:val="StandardWeb"/>
      </w:pPr>
      <w:r>
        <w:t>Die Wollust kürzt des Lebens Tage,</w:t>
      </w:r>
      <w:r>
        <w:br/>
        <w:t>Und Seuchen werden ihre Plage,</w:t>
      </w:r>
      <w:r>
        <w:br/>
        <w:t>Da Keuschheit Heil und Leben erbt.</w:t>
      </w:r>
      <w:r>
        <w:br/>
        <w:t>Ich will mir dies ihr Glück erwerben.</w:t>
      </w:r>
      <w:r>
        <w:br/>
        <w:t>Den wird Gott wiederum verderben,</w:t>
      </w:r>
      <w:r>
        <w:br/>
        <w:t>Wer seinen Tempel hier verderbt.</w:t>
      </w:r>
    </w:p>
    <w:p w14:paraId="59B24DC9" w14:textId="77777777" w:rsidR="00EB5794" w:rsidRDefault="00EB5794" w:rsidP="00EB5794">
      <w:pPr>
        <w:pStyle w:val="StandardWeb"/>
      </w:pPr>
      <w:r>
        <w:t>Wie blühte nicht des Jünglings Jugend!</w:t>
      </w:r>
      <w:r>
        <w:br/>
        <w:t>Doch er vergaß den Weg der Tugend;</w:t>
      </w:r>
      <w:r>
        <w:br/>
        <w:t>Und seine Kräfte sind verzehrt.</w:t>
      </w:r>
      <w:r>
        <w:br/>
        <w:t>Verwesung schändet sein Gesichte,</w:t>
      </w:r>
      <w:r>
        <w:br/>
        <w:t>Und predigt schrecklich die Geschichte</w:t>
      </w:r>
      <w:r>
        <w:br/>
        <w:t>Der Lüste, die den Leib verheert.</w:t>
      </w:r>
    </w:p>
    <w:p w14:paraId="285EF2E9" w14:textId="77777777" w:rsidR="00EB5794" w:rsidRDefault="00EB5794" w:rsidP="00EB5794">
      <w:pPr>
        <w:pStyle w:val="StandardWeb"/>
      </w:pPr>
      <w:r>
        <w:t>So rächt die Wollust an den Frechen</w:t>
      </w:r>
      <w:r>
        <w:br/>
        <w:t>Früh oder später die Verbrechen,</w:t>
      </w:r>
      <w:r>
        <w:br/>
        <w:t>Und züchtigt dich mit harter Hand.</w:t>
      </w:r>
      <w:r>
        <w:br/>
        <w:t>Ihr Gift wird dein Gewissen quälen;</w:t>
      </w:r>
      <w:r>
        <w:br/>
        <w:t>Sie raubet dir das Licht der Seelen,</w:t>
      </w:r>
      <w:r>
        <w:br/>
        <w:t>Und lohnet dir mit Unverstand.</w:t>
      </w:r>
    </w:p>
    <w:p w14:paraId="5D9994C8" w14:textId="77777777" w:rsidR="00EB5794" w:rsidRDefault="00EB5794" w:rsidP="00EB5794">
      <w:pPr>
        <w:pStyle w:val="StandardWeb"/>
      </w:pPr>
      <w:r>
        <w:t>Sie raubt dem Herzen Mut und Stärke,</w:t>
      </w:r>
      <w:r>
        <w:br/>
        <w:t>Raubt ihm den Eifer edler Werke,</w:t>
      </w:r>
      <w:r>
        <w:br/>
        <w:t>Den Adel, welchen Gott ihm gab;</w:t>
      </w:r>
      <w:r>
        <w:br/>
        <w:t>Und unter deiner Lüste Bürde</w:t>
      </w:r>
      <w:r>
        <w:br/>
        <w:t>Sinkst du von eines Menschen Würde</w:t>
      </w:r>
      <w:r>
        <w:br/>
        <w:t>Zur Niedrigkeit des Tiers herab.</w:t>
      </w:r>
    </w:p>
    <w:p w14:paraId="67EDA913" w14:textId="77777777" w:rsidR="00EB5794" w:rsidRDefault="00EB5794" w:rsidP="00EB5794">
      <w:pPr>
        <w:pStyle w:val="StandardWeb"/>
      </w:pPr>
      <w:r>
        <w:t>Drum fliehe vor der Wollust Pfade,</w:t>
      </w:r>
      <w:r>
        <w:br/>
        <w:t>Und wach und rufe Gott um Gnade,</w:t>
      </w:r>
      <w:r>
        <w:br/>
        <w:t>Um Weisheit in Versuchung an.</w:t>
      </w:r>
      <w:r>
        <w:br/>
        <w:t>Erzittre vor dem ersten Schritte;</w:t>
      </w:r>
      <w:r>
        <w:br/>
        <w:t>Mit ihm sind schon die andern Tritte</w:t>
      </w:r>
      <w:r>
        <w:br/>
        <w:t>Zu einem nahen Fall getan.</w:t>
      </w:r>
    </w:p>
    <w:p w14:paraId="22C8A35C" w14:textId="77777777" w:rsidR="00EB5794" w:rsidRDefault="00EB5794" w:rsidP="00EB5794">
      <w:pPr>
        <w:pStyle w:val="berschrift1"/>
      </w:pPr>
      <w:r>
        <w:rPr>
          <w:rStyle w:val="screen-reader-text"/>
        </w:rPr>
        <w:t>Die Himmel rühmen des Ewigen Ehre.</w:t>
      </w:r>
      <w:r>
        <w:t xml:space="preserve"> </w:t>
      </w:r>
    </w:p>
    <w:p w14:paraId="062FD6AB" w14:textId="77777777" w:rsidR="00EB5794" w:rsidRDefault="00EB5794" w:rsidP="00EB5794">
      <w:pPr>
        <w:pStyle w:val="StandardWeb"/>
      </w:pPr>
      <w:r>
        <w:t>Die Himmel rühmen des Ewigen Ehre,</w:t>
      </w:r>
      <w:r>
        <w:br/>
        <w:t>Ihr Schall pflanzt seinen Namen fort.</w:t>
      </w:r>
      <w:r>
        <w:br/>
        <w:t>Ihn rühmt der Erdkreis, ihn preisen die Meere;</w:t>
      </w:r>
      <w:r>
        <w:br/>
        <w:t>Vernimm, o Mensch, ihr göttlich Wort!</w:t>
      </w:r>
    </w:p>
    <w:p w14:paraId="744B1437" w14:textId="77777777" w:rsidR="00EB5794" w:rsidRDefault="00EB5794" w:rsidP="00EB5794">
      <w:pPr>
        <w:pStyle w:val="StandardWeb"/>
      </w:pPr>
      <w:r>
        <w:t>Wer trägt der Himmel unzählbare Sterne?</w:t>
      </w:r>
      <w:r>
        <w:br/>
        <w:t>Wer führt die Sonn aus ihrem Zelt?</w:t>
      </w:r>
      <w:r>
        <w:br/>
        <w:t>Sie kömmt und leuchtet und lacht uns von ferne,</w:t>
      </w:r>
      <w:r>
        <w:br/>
        <w:t>Und läuft den Weg, gleich als ein Held.</w:t>
      </w:r>
    </w:p>
    <w:p w14:paraId="7F5387B9" w14:textId="77777777" w:rsidR="00EB5794" w:rsidRDefault="00EB5794" w:rsidP="00EB5794">
      <w:pPr>
        <w:pStyle w:val="StandardWeb"/>
      </w:pPr>
      <w:r>
        <w:t>Vernimm’s, und siehe die Wunder der Werke.</w:t>
      </w:r>
      <w:r>
        <w:br/>
        <w:t>Die die Natur dir aufgestellt!</w:t>
      </w:r>
      <w:r>
        <w:br/>
        <w:t>Verkündigt Weisheit und Ordnung und Stärke</w:t>
      </w:r>
      <w:r>
        <w:br/>
        <w:t>Dir nicht den Herrn, den Herrn der Welt?</w:t>
      </w:r>
    </w:p>
    <w:p w14:paraId="428ACD40" w14:textId="77777777" w:rsidR="00EB5794" w:rsidRDefault="00EB5794" w:rsidP="00EB5794">
      <w:pPr>
        <w:pStyle w:val="StandardWeb"/>
      </w:pPr>
      <w:r>
        <w:t>Kannst du der Wesen unzählbare Heere,</w:t>
      </w:r>
      <w:r>
        <w:br/>
        <w:t>Den kleinsten Staub fühllos beschaun?</w:t>
      </w:r>
      <w:r>
        <w:br/>
        <w:t>Durch wen ist alles? O gib ihm die Ehre!</w:t>
      </w:r>
      <w:r>
        <w:br/>
        <w:t>Mir, ruft der Herr, sollst du vertraun.</w:t>
      </w:r>
    </w:p>
    <w:p w14:paraId="61F0F2A1" w14:textId="77777777" w:rsidR="00EB5794" w:rsidRDefault="00EB5794" w:rsidP="00EB5794">
      <w:pPr>
        <w:pStyle w:val="StandardWeb"/>
      </w:pPr>
      <w:r>
        <w:t>Mein ist die Kraft, mein ist Himmel und Erde;</w:t>
      </w:r>
      <w:r>
        <w:br/>
        <w:t>An meinen Werken kennst du mich.</w:t>
      </w:r>
      <w:r>
        <w:br/>
        <w:t>Ich bin’s, und werde sein, der ich sein werde,</w:t>
      </w:r>
      <w:r>
        <w:br/>
        <w:t>Dein Gott und Vater ewiglich.</w:t>
      </w:r>
    </w:p>
    <w:p w14:paraId="7398F748" w14:textId="77777777" w:rsidR="00EB5794" w:rsidRDefault="00EB5794" w:rsidP="00EB5794">
      <w:pPr>
        <w:pStyle w:val="StandardWeb"/>
      </w:pPr>
      <w:r>
        <w:t>Ich bin dein Schöpfer, bin Weisheit und Güte,</w:t>
      </w:r>
      <w:r>
        <w:br/>
        <w:t>Ein Gott der Ordnung und dein Heil;</w:t>
      </w:r>
      <w:r>
        <w:br/>
        <w:t>Ich bin’s! Mich liebe von ganzem Gemüte,</w:t>
      </w:r>
      <w:r>
        <w:br/>
        <w:t>Und nimm an meiner Gnade teil.</w:t>
      </w:r>
    </w:p>
    <w:p w14:paraId="4E537B78" w14:textId="77777777" w:rsidR="00EB5794" w:rsidRDefault="00EB5794" w:rsidP="00EB5794">
      <w:pPr>
        <w:pStyle w:val="StandardWeb"/>
      </w:pPr>
      <w:r>
        <w:t>Und Erde, die ihn heute sieht,</w:t>
      </w:r>
      <w:r>
        <w:br/>
        <w:t>Sing ihm, dem Herrn, ein neues Lied.</w:t>
      </w:r>
      <w:r>
        <w:br/>
        <w:t>Dies ist der Tag, den Gott gemacht,</w:t>
      </w:r>
      <w:r>
        <w:br/>
        <w:t>Sein werd in aller Welt gedacht;</w:t>
      </w:r>
      <w:r>
        <w:br/>
        <w:t>Ihn priese, was durch Jesum Christ</w:t>
      </w:r>
      <w:r>
        <w:br/>
        <w:t>Im Himmel und auf Erden ist.</w:t>
      </w:r>
    </w:p>
    <w:p w14:paraId="52C78E3F" w14:textId="77777777" w:rsidR="00EB5794" w:rsidRDefault="00EB5794" w:rsidP="00EB5794">
      <w:pPr>
        <w:pStyle w:val="berschrift1"/>
      </w:pPr>
      <w:r>
        <w:rPr>
          <w:rStyle w:val="screen-reader-text"/>
        </w:rPr>
        <w:t>Dies ist der Tag, den Gott gemacht</w:t>
      </w:r>
      <w:r>
        <w:t xml:space="preserve"> </w:t>
      </w:r>
    </w:p>
    <w:p w14:paraId="4CA8D6D6" w14:textId="77777777" w:rsidR="00EB5794" w:rsidRDefault="00EB5794" w:rsidP="00EB5794">
      <w:pPr>
        <w:pStyle w:val="StandardWeb"/>
      </w:pPr>
      <w:r>
        <w:t>Dies ist der Tag, den Gott gemacht,</w:t>
      </w:r>
      <w:r>
        <w:br/>
        <w:t>Sein werd in aller Welt gedacht;</w:t>
      </w:r>
      <w:r>
        <w:br/>
        <w:t>Ihn preise, was durch Jesum Christ</w:t>
      </w:r>
      <w:r>
        <w:br/>
        <w:t>Im Himmel und auf Erden ist.</w:t>
      </w:r>
    </w:p>
    <w:p w14:paraId="0446A251" w14:textId="77777777" w:rsidR="00EB5794" w:rsidRDefault="00EB5794" w:rsidP="00EB5794">
      <w:pPr>
        <w:pStyle w:val="StandardWeb"/>
      </w:pPr>
      <w:r>
        <w:t>2. Die Völker haben dein geharrt,</w:t>
      </w:r>
      <w:r>
        <w:br/>
        <w:t>Bis daß die Zeit erfüllet ward;</w:t>
      </w:r>
      <w:r>
        <w:br/>
        <w:t>Da sandte Gott von seinem Thron</w:t>
      </w:r>
      <w:r>
        <w:br/>
        <w:t>Das Heil der Welt, dich, seinen Sohn.</w:t>
      </w:r>
    </w:p>
    <w:p w14:paraId="24CDB759" w14:textId="77777777" w:rsidR="00EB5794" w:rsidRDefault="00EB5794" w:rsidP="00EB5794">
      <w:pPr>
        <w:pStyle w:val="StandardWeb"/>
      </w:pPr>
      <w:r>
        <w:t>3. Wenn ich dies Wunder fassen will,</w:t>
      </w:r>
      <w:r>
        <w:br/>
        <w:t>So steht mein Geist vor Ehrfurcht still,</w:t>
      </w:r>
      <w:r>
        <w:br/>
        <w:t>Er betet an, und er ermißt,</w:t>
      </w:r>
      <w:r>
        <w:br/>
        <w:t>Daß Gottes Lieb unendlich ist.</w:t>
      </w:r>
    </w:p>
    <w:p w14:paraId="02FF9479" w14:textId="77777777" w:rsidR="00EB5794" w:rsidRDefault="00EB5794" w:rsidP="00EB5794">
      <w:pPr>
        <w:pStyle w:val="StandardWeb"/>
      </w:pPr>
      <w:r>
        <w:t>4. Damit der Sünder Gnad erhält,</w:t>
      </w:r>
      <w:r>
        <w:br/>
        <w:t>Erniedrigst du dich, Herr der Welt,</w:t>
      </w:r>
      <w:r>
        <w:br/>
        <w:t>Nimmst selbst an unsrer Menschheit teil,</w:t>
      </w:r>
      <w:r>
        <w:br/>
        <w:t>Erscheinst im Fleisch zu unserm Heil.</w:t>
      </w:r>
    </w:p>
    <w:p w14:paraId="21EF8FD8" w14:textId="77777777" w:rsidR="00EB5794" w:rsidRDefault="00EB5794" w:rsidP="00EB5794">
      <w:pPr>
        <w:pStyle w:val="StandardWeb"/>
      </w:pPr>
      <w:r>
        <w:t>5. Herr, der du Mensch geboren wirst,</w:t>
      </w:r>
      <w:r>
        <w:br/>
        <w:t>Immanuel und Friedefürst,</w:t>
      </w:r>
      <w:r>
        <w:br/>
        <w:t>Auf den die Väter hoffen sahn,</w:t>
      </w:r>
      <w:r>
        <w:br/>
        <w:t>Dich, Gott, mein Heiland, bet ich an.</w:t>
      </w:r>
    </w:p>
    <w:p w14:paraId="7E6E198C" w14:textId="77777777" w:rsidR="00EB5794" w:rsidRDefault="00EB5794" w:rsidP="00EB5794">
      <w:pPr>
        <w:pStyle w:val="StandardWeb"/>
      </w:pPr>
      <w:r>
        <w:t>6. Du, unser Heil und höchstes Gut,</w:t>
      </w:r>
      <w:r>
        <w:br/>
        <w:t>Vereinest dich mit Fleisch und Blut,</w:t>
      </w:r>
      <w:r>
        <w:br/>
        <w:t>Wirst unser Freund und Bruder hier,</w:t>
      </w:r>
      <w:r>
        <w:br/>
        <w:t>Und Gotteskinder werden wir.</w:t>
      </w:r>
    </w:p>
    <w:p w14:paraId="60D71D06" w14:textId="77777777" w:rsidR="00EB5794" w:rsidRDefault="00EB5794" w:rsidP="00EB5794">
      <w:pPr>
        <w:pStyle w:val="StandardWeb"/>
      </w:pPr>
      <w:r>
        <w:t>7. Gedanke voller Majestät,</w:t>
      </w:r>
      <w:r>
        <w:br/>
        <w:t>Du bist es, der das Herz erhöht.</w:t>
      </w:r>
      <w:r>
        <w:br/>
        <w:t>Gedanke voller Seligkeit,</w:t>
      </w:r>
      <w:r>
        <w:br/>
        <w:t>Du bist es, der das Herz erfreut.</w:t>
      </w:r>
    </w:p>
    <w:p w14:paraId="3781511D" w14:textId="77777777" w:rsidR="00EB5794" w:rsidRDefault="00EB5794" w:rsidP="00EB5794">
      <w:pPr>
        <w:pStyle w:val="StandardWeb"/>
      </w:pPr>
      <w:r>
        <w:t>8. Durch eines Sünde fiel die Welt,</w:t>
      </w:r>
      <w:r>
        <w:br/>
        <w:t>Ein Mittler ists, der sie erhält;</w:t>
      </w:r>
      <w:r>
        <w:br/>
        <w:t>Was zagt der Mensch, wenn der ihn schützt,</w:t>
      </w:r>
      <w:r>
        <w:br/>
        <w:t>Der in des Vaters Schoße sitzt?</w:t>
      </w:r>
    </w:p>
    <w:p w14:paraId="77118885" w14:textId="77777777" w:rsidR="00EB5794" w:rsidRDefault="00EB5794" w:rsidP="00EB5794">
      <w:pPr>
        <w:pStyle w:val="StandardWeb"/>
      </w:pPr>
      <w:r>
        <w:t>9. Jauchzt, Himmel, die ihr ihn erfuhrt,</w:t>
      </w:r>
      <w:r>
        <w:br/>
        <w:t>Den Tag der heiligsten Geburt,</w:t>
      </w:r>
      <w:r>
        <w:br/>
        <w:t>Und Erde, die ihn heute sieht,</w:t>
      </w:r>
      <w:r>
        <w:br/>
        <w:t>Sing ihm, dem Herrn, ein neues Lied.</w:t>
      </w:r>
    </w:p>
    <w:p w14:paraId="76AF3EFD" w14:textId="77777777" w:rsidR="00EB5794" w:rsidRDefault="00EB5794" w:rsidP="00EB5794">
      <w:pPr>
        <w:pStyle w:val="StandardWeb"/>
      </w:pPr>
      <w:r>
        <w:t>10. Dies ist der Tag, den Gott gemacht,</w:t>
      </w:r>
      <w:r>
        <w:br/>
        <w:t>Sein werd in aller Welt gedacht;</w:t>
      </w:r>
      <w:r>
        <w:br/>
        <w:t>Ihn preise, was durch Jesum Christ</w:t>
      </w:r>
      <w:r>
        <w:br/>
        <w:t>Im Himmel und auf Erden ist.</w:t>
      </w:r>
    </w:p>
    <w:p w14:paraId="70E7006C" w14:textId="77777777" w:rsidR="00EB5794" w:rsidRDefault="00EB5794" w:rsidP="00EB5794">
      <w:pPr>
        <w:pStyle w:val="berschrift1"/>
      </w:pPr>
      <w:r>
        <w:rPr>
          <w:rStyle w:val="screen-reader-text"/>
        </w:rPr>
        <w:t>Dir dank ich heute für mein Leben</w:t>
      </w:r>
    </w:p>
    <w:p w14:paraId="690825C5" w14:textId="77777777" w:rsidR="00EB5794" w:rsidRDefault="00EB5794" w:rsidP="00EB5794">
      <w:pPr>
        <w:pStyle w:val="StandardWeb"/>
      </w:pPr>
      <w:r>
        <w:t>Dir dank ich heute für mein Leben;</w:t>
      </w:r>
      <w:r>
        <w:br/>
        <w:t>Am Tage, da du mir’s gegeben,</w:t>
      </w:r>
      <w:r>
        <w:br/>
        <w:t>Dank ich dir, Gott, dafür.</w:t>
      </w:r>
      <w:r>
        <w:br/>
        <w:t>Durch freie Gnad allein bewogen,</w:t>
      </w:r>
      <w:r>
        <w:br/>
        <w:t>Hast du mich aus dem Nichts gezogen;</w:t>
      </w:r>
      <w:r>
        <w:br/>
        <w:t>Durch deine Güte bin ich hier.</w:t>
      </w:r>
    </w:p>
    <w:p w14:paraId="789DDE30" w14:textId="77777777" w:rsidR="00EB5794" w:rsidRDefault="00EB5794" w:rsidP="00EB5794">
      <w:pPr>
        <w:pStyle w:val="StandardWeb"/>
      </w:pPr>
      <w:r>
        <w:t>Du hast mich wunderbar bereitet,</w:t>
      </w:r>
      <w:r>
        <w:br/>
        <w:t>An deiner Rechten mich geleitet,</w:t>
      </w:r>
      <w:r>
        <w:br/>
        <w:t>Bis diesen Augenblick.</w:t>
      </w:r>
      <w:r>
        <w:br/>
        <w:t>Du gabst mir tausend frohe Tage,</w:t>
      </w:r>
      <w:r>
        <w:br/>
        <w:t>Verwandeltest selbst meine Klage</w:t>
      </w:r>
      <w:r>
        <w:br/>
        <w:t>Und meine Leiden in mein Glück.</w:t>
      </w:r>
    </w:p>
    <w:p w14:paraId="5B61DFA8" w14:textId="77777777" w:rsidR="00EB5794" w:rsidRDefault="00EB5794" w:rsidP="00EB5794">
      <w:pPr>
        <w:pStyle w:val="StandardWeb"/>
      </w:pPr>
      <w:r>
        <w:t>Ich bin der Treue zu geringe,</w:t>
      </w:r>
      <w:r>
        <w:br/>
        <w:t>Mit der du, Herrscher aller Dinge,</w:t>
      </w:r>
      <w:r>
        <w:br/>
        <w:t>Stets über mich gewacht.</w:t>
      </w:r>
      <w:r>
        <w:br/>
        <w:t>O Gott! damit ich glücklich werde,</w:t>
      </w:r>
      <w:r>
        <w:br/>
        <w:t>Hast du an mich, mich Staub und Erde,</w:t>
      </w:r>
      <w:r>
        <w:br/>
        <w:t>Von Ewigkeit her schon gedacht!</w:t>
      </w:r>
    </w:p>
    <w:p w14:paraId="54CE1290" w14:textId="77777777" w:rsidR="00EB5794" w:rsidRDefault="00EB5794" w:rsidP="00EB5794">
      <w:pPr>
        <w:pStyle w:val="StandardWeb"/>
      </w:pPr>
      <w:r>
        <w:t>Du sahst und hörtest schon mein Sehnen,</w:t>
      </w:r>
      <w:r>
        <w:br/>
        <w:t>Und zähltest alle meine Tränen,</w:t>
      </w:r>
      <w:r>
        <w:br/>
        <w:t>Eh ich bereitet war;</w:t>
      </w:r>
      <w:r>
        <w:br/>
        <w:t>Und wogst, eh ich zu sein begonnte,</w:t>
      </w:r>
      <w:r>
        <w:br/>
        <w:t>Eh ich zu dir noch rufen konnte,</w:t>
      </w:r>
      <w:r>
        <w:br/>
        <w:t>Mir mein bescheiden Teil schon dar.</w:t>
      </w:r>
    </w:p>
    <w:p w14:paraId="00AAF2B0" w14:textId="77777777" w:rsidR="00EB5794" w:rsidRDefault="00EB5794" w:rsidP="00EB5794">
      <w:pPr>
        <w:pStyle w:val="StandardWeb"/>
      </w:pPr>
      <w:r>
        <w:t>Du ließt mich Gnade vor dir finden;</w:t>
      </w:r>
      <w:r>
        <w:br/>
        <w:t>Und sahst doch alle meine Sünden</w:t>
      </w:r>
      <w:r>
        <w:br/>
        <w:t>Vorher von Ewigkeit.</w:t>
      </w:r>
      <w:r>
        <w:br/>
        <w:t>O welche Liebe! welch Erbarmen!</w:t>
      </w:r>
      <w:r>
        <w:br/>
        <w:t>Der Herr der Welt sorgt für die Armen,</w:t>
      </w:r>
      <w:r>
        <w:br/>
        <w:t>Und ist ein Vater, der verzeiht.</w:t>
      </w:r>
    </w:p>
    <w:p w14:paraId="392CEB48" w14:textId="77777777" w:rsidR="00EB5794" w:rsidRDefault="00EB5794" w:rsidP="00EB5794">
      <w:pPr>
        <w:pStyle w:val="StandardWeb"/>
      </w:pPr>
      <w:r>
        <w:t>Für alle Wunder deiner Treue,</w:t>
      </w:r>
      <w:r>
        <w:br/>
        <w:t>Für alles, dessen ich mich freue,</w:t>
      </w:r>
      <w:r>
        <w:br/>
        <w:t>Lobsinget dir mein Geist.</w:t>
      </w:r>
      <w:r>
        <w:br/>
        <w:t>Er selber ist dein größt Geschenke;</w:t>
      </w:r>
      <w:r>
        <w:br/>
        <w:t>Dein ist’s, daß ich durch ihn dich denke,</w:t>
      </w:r>
      <w:r>
        <w:br/>
        <w:t>Und dein, daß er dich heute preist.</w:t>
      </w:r>
    </w:p>
    <w:p w14:paraId="0B4AFC7B" w14:textId="77777777" w:rsidR="00EB5794" w:rsidRDefault="00EB5794" w:rsidP="00EB5794">
      <w:pPr>
        <w:pStyle w:val="StandardWeb"/>
      </w:pPr>
      <w:r>
        <w:t>Daß du mein Leben mir gefristet,</w:t>
      </w:r>
      <w:r>
        <w:br/>
        <w:t>Mit Stärk und Kraft mich ausgerüstet,</w:t>
      </w:r>
      <w:r>
        <w:br/>
        <w:t>Dies, Vater, dank ich dir;</w:t>
      </w:r>
      <w:r>
        <w:br/>
        <w:t>Daß du mich wunderbar geführet,</w:t>
      </w:r>
      <w:r>
        <w:br/>
        <w:t>Mit deinem Geiste mich regieret,</w:t>
      </w:r>
      <w:r>
        <w:br/>
        <w:t>Dies alles, Vater, dank ich dir.</w:t>
      </w:r>
    </w:p>
    <w:p w14:paraId="56C4B906" w14:textId="77777777" w:rsidR="00EB5794" w:rsidRDefault="00EB5794" w:rsidP="00EB5794">
      <w:pPr>
        <w:pStyle w:val="StandardWeb"/>
      </w:pPr>
      <w:r>
        <w:t>Soll ich, o Gott! noch länger leben:</w:t>
      </w:r>
      <w:r>
        <w:br/>
        <w:t>So wirst du, was mir gut ist, geben;</w:t>
      </w:r>
      <w:r>
        <w:br/>
        <w:t>Du gibst’s, ich hoff auf dich.</w:t>
      </w:r>
      <w:r>
        <w:br/>
        <w:t>Dir, Gott, befehl ich Leib und Seele.</w:t>
      </w:r>
      <w:r>
        <w:br/>
        <w:t>Der Herr Herr, dem ich sie befehle,</w:t>
      </w:r>
      <w:r>
        <w:br/>
        <w:t>Der segne und behüte mich!</w:t>
      </w:r>
    </w:p>
    <w:p w14:paraId="04BA4D1A" w14:textId="77777777" w:rsidR="00EB5794" w:rsidRDefault="00EB5794" w:rsidP="00EB5794">
      <w:pPr>
        <w:pStyle w:val="berschrift1"/>
        <w:rPr>
          <w:szCs w:val="36"/>
        </w:rPr>
      </w:pPr>
      <w:r w:rsidRPr="00EB5794">
        <w:t>Du bist’s, dem Ruhm und Ehre gebühret</w:t>
      </w:r>
    </w:p>
    <w:p w14:paraId="7A2C9FB4" w14:textId="77777777" w:rsidR="00EB5794" w:rsidRDefault="00EB5794" w:rsidP="00EB5794">
      <w:pPr>
        <w:pStyle w:val="StandardWeb"/>
      </w:pPr>
      <w:r>
        <w:t>Du bist’s, dem Ruhm und Ehre gebühret;</w:t>
      </w:r>
      <w:r>
        <w:br/>
        <w:t>Und Ruhm und Ehre bring ich dir.</w:t>
      </w:r>
      <w:r>
        <w:br/>
        <w:t>Du, Herr, hast stets mein Schicksal regieret,</w:t>
      </w:r>
      <w:r>
        <w:br/>
        <w:t>Und deine Hand war über mir.</w:t>
      </w:r>
    </w:p>
    <w:p w14:paraId="1CF7C49D" w14:textId="77777777" w:rsidR="00EB5794" w:rsidRDefault="00EB5794" w:rsidP="00EB5794">
      <w:pPr>
        <w:pStyle w:val="StandardWeb"/>
      </w:pPr>
      <w:r>
        <w:t>Wenn Not zu meiner Hütte sich nahte:</w:t>
      </w:r>
      <w:r>
        <w:br/>
        <w:t>So hörte Gott, der Herr, mein Flehn,</w:t>
      </w:r>
      <w:r>
        <w:br/>
        <w:t>Und ließ, nach seinem gnädigen Rate,</w:t>
      </w:r>
      <w:r>
        <w:br/>
        <w:t>Mich nicht in meiner Not vergehn.</w:t>
      </w:r>
    </w:p>
    <w:p w14:paraId="683E7733" w14:textId="77777777" w:rsidR="00EB5794" w:rsidRDefault="00EB5794" w:rsidP="00EB5794">
      <w:pPr>
        <w:pStyle w:val="StandardWeb"/>
      </w:pPr>
      <w:r>
        <w:t>Ich sank in Schmerz und Krankheit danieder,</w:t>
      </w:r>
      <w:r>
        <w:br/>
        <w:t>Und rief: O Herr, errette mich!</w:t>
      </w:r>
      <w:r>
        <w:br/>
        <w:t>Da half mir Gott, der Mächtige, wieder,</w:t>
      </w:r>
      <w:r>
        <w:br/>
        <w:t>Und mein Gebein erfreute sich.</w:t>
      </w:r>
    </w:p>
    <w:p w14:paraId="3F6FDA43" w14:textId="77777777" w:rsidR="00EB5794" w:rsidRDefault="00EB5794" w:rsidP="00EB5794">
      <w:pPr>
        <w:pStyle w:val="StandardWeb"/>
      </w:pPr>
      <w:r>
        <w:t>Wenn mich der Haß des Feindes betrübte:</w:t>
      </w:r>
      <w:r>
        <w:br/>
        <w:t>Klagt ich Gott kindlich meinen Schmerz.</w:t>
      </w:r>
      <w:r>
        <w:br/>
        <w:t>Er half, daß ich nicht Rache verübte,</w:t>
      </w:r>
      <w:r>
        <w:br/>
        <w:t>Und stärkte durch Geduld mein Herz.</w:t>
      </w:r>
    </w:p>
    <w:p w14:paraId="4115040C" w14:textId="77777777" w:rsidR="00EB5794" w:rsidRDefault="00EB5794" w:rsidP="00EB5794">
      <w:pPr>
        <w:pStyle w:val="StandardWeb"/>
      </w:pPr>
      <w:r>
        <w:t>Wenn ich, verirrt vom richtigen Pfade,</w:t>
      </w:r>
      <w:r>
        <w:br/>
        <w:t>Mit Sünde mich umfangen sah:</w:t>
      </w:r>
      <w:r>
        <w:br/>
        <w:t>Rief ich zu ihm, dem Vater der Gnade;</w:t>
      </w:r>
      <w:r>
        <w:br/>
        <w:t>Und seine Gnade war mir nah.</w:t>
      </w:r>
    </w:p>
    <w:p w14:paraId="5E4913AE" w14:textId="77777777" w:rsidR="00EB5794" w:rsidRDefault="00EB5794" w:rsidP="00EB5794">
      <w:pPr>
        <w:pStyle w:val="StandardWeb"/>
      </w:pPr>
      <w:r>
        <w:t>Um Trost war meiner Seele so bange;</w:t>
      </w:r>
      <w:r>
        <w:br/>
        <w:t>Denn Gott verbarg sein Angesicht.</w:t>
      </w:r>
      <w:r>
        <w:br/>
        <w:t>Ich rief zu ihm: Ach Herr, wie so lange?</w:t>
      </w:r>
      <w:r>
        <w:br/>
        <w:t>Und Gott verließ den Schwachen nicht.</w:t>
      </w:r>
    </w:p>
    <w:p w14:paraId="3484D374" w14:textId="77777777" w:rsidR="00EB5794" w:rsidRDefault="00EB5794" w:rsidP="00EB5794">
      <w:pPr>
        <w:pStyle w:val="StandardWeb"/>
      </w:pPr>
      <w:r>
        <w:t>Er half, und wird mich ferner erlösen,</w:t>
      </w:r>
      <w:r>
        <w:br/>
        <w:t>Er hilft; der Herr ist fromm und gut.</w:t>
      </w:r>
      <w:r>
        <w:br/>
        <w:t>Er hilft aus der Versuchung zum Bösen,</w:t>
      </w:r>
      <w:r>
        <w:br/>
        <w:t>Und gibt mir zu der Tugend Mut.</w:t>
      </w:r>
    </w:p>
    <w:p w14:paraId="66B0C96D" w14:textId="77777777" w:rsidR="00EB5794" w:rsidRDefault="00EB5794" w:rsidP="00EB5794">
      <w:pPr>
        <w:pStyle w:val="StandardWeb"/>
      </w:pPr>
      <w:r>
        <w:t>Dir dank ich für die Prüfung der Leiden,</w:t>
      </w:r>
      <w:r>
        <w:br/>
        <w:t>Die du mir liebreich zugeschickt.</w:t>
      </w:r>
      <w:r>
        <w:br/>
        <w:t>Dir dank ich für die häufigern Freuden,</w:t>
      </w:r>
      <w:r>
        <w:br/>
        <w:t>Womit mich deine Hand beglückt.</w:t>
      </w:r>
    </w:p>
    <w:p w14:paraId="272C54F5" w14:textId="77777777" w:rsidR="00EB5794" w:rsidRDefault="00EB5794" w:rsidP="00EB5794">
      <w:pPr>
        <w:pStyle w:val="StandardWeb"/>
      </w:pPr>
      <w:r>
        <w:t>Dir dank ich für die Güter der Erden,</w:t>
      </w:r>
      <w:r>
        <w:br/>
        <w:t>Für die Geschenke deiner Treu.</w:t>
      </w:r>
      <w:r>
        <w:br/>
        <w:t>Dir dank ich; denn du hießest sie werden,</w:t>
      </w:r>
      <w:r>
        <w:br/>
        <w:t>Und deine Güt ist täglich neu.</w:t>
      </w:r>
    </w:p>
    <w:p w14:paraId="6AC4063B" w14:textId="77777777" w:rsidR="00EB5794" w:rsidRDefault="00EB5794" w:rsidP="00EB5794">
      <w:pPr>
        <w:pStyle w:val="StandardWeb"/>
      </w:pPr>
      <w:r>
        <w:t>Dir dank ich für das Wunder der Güte:</w:t>
      </w:r>
      <w:r>
        <w:br/>
        <w:t>Selbst deinen Sohn gabst du für mich.</w:t>
      </w:r>
      <w:r>
        <w:br/>
        <w:t>Von ganzer Seel und ganzem Gemüte,</w:t>
      </w:r>
      <w:r>
        <w:br/>
        <w:t>Von allen Kräften preis ich dich.</w:t>
      </w:r>
    </w:p>
    <w:p w14:paraId="7D2FED5B" w14:textId="77777777" w:rsidR="00EB5794" w:rsidRDefault="00EB5794" w:rsidP="00EB5794">
      <w:pPr>
        <w:pStyle w:val="StandardWeb"/>
      </w:pPr>
      <w:r>
        <w:t>Erhebt ihn ewig, göttliche Werke!</w:t>
      </w:r>
      <w:r>
        <w:br/>
        <w:t>Die Erd ist voll der Huld des Herrn.</w:t>
      </w:r>
      <w:r>
        <w:br/>
        <w:t>Sein, sein ist Ruhm und Weisheit und Stärke;</w:t>
      </w:r>
      <w:r>
        <w:br/>
        <w:t>Er hilft und er errettet gern.</w:t>
      </w:r>
    </w:p>
    <w:p w14:paraId="32B1B9CA" w14:textId="77777777" w:rsidR="00EB5794" w:rsidRDefault="00EB5794" w:rsidP="00EB5794">
      <w:pPr>
        <w:pStyle w:val="StandardWeb"/>
      </w:pPr>
      <w:r>
        <w:t>Er hilft. Des Abends währet die Klage,</w:t>
      </w:r>
      <w:r>
        <w:br/>
        <w:t>Des Morgens die Zufriedenheit.</w:t>
      </w:r>
      <w:r>
        <w:br/>
        <w:t>Nach einer Prüfung weniger Tage</w:t>
      </w:r>
      <w:r>
        <w:br/>
        <w:t>Erhebt er uns zur Seligkeit.</w:t>
      </w:r>
    </w:p>
    <w:p w14:paraId="67314C6D" w14:textId="77777777" w:rsidR="00EB5794" w:rsidRDefault="00EB5794" w:rsidP="00EB5794">
      <w:pPr>
        <w:pStyle w:val="StandardWeb"/>
      </w:pPr>
      <w:r>
        <w:t>Vergiß nicht deines Gottes, o Seele!</w:t>
      </w:r>
      <w:r>
        <w:br/>
        <w:t>Vergiß nicht, was er dir getan.</w:t>
      </w:r>
      <w:r>
        <w:br/>
        <w:t>Verehr und halte seine Befehle,</w:t>
      </w:r>
      <w:r>
        <w:br/>
        <w:t>Und bet ihn durch Gehorsam an!</w:t>
      </w:r>
    </w:p>
    <w:p w14:paraId="026C0AF0" w14:textId="77777777" w:rsidR="00865204" w:rsidRDefault="00865204" w:rsidP="00865204">
      <w:pPr>
        <w:pStyle w:val="berschrift1"/>
      </w:pPr>
      <w:r>
        <w:rPr>
          <w:rStyle w:val="screen-reader-text"/>
        </w:rPr>
        <w:t>Du klagst, o Christ! in schweren Leiden,</w:t>
      </w:r>
      <w:r>
        <w:t xml:space="preserve"> </w:t>
      </w:r>
    </w:p>
    <w:p w14:paraId="05EC556F" w14:textId="77777777" w:rsidR="00865204" w:rsidRDefault="00865204" w:rsidP="00865204">
      <w:pPr>
        <w:pStyle w:val="StandardWeb"/>
      </w:pPr>
      <w:r>
        <w:t>Du klagst, o Christ! in schweren Leiden,</w:t>
      </w:r>
      <w:r>
        <w:br/>
        <w:t>Und seufzest, daß der Geist der Freuden</w:t>
      </w:r>
      <w:r>
        <w:br/>
        <w:t>Von dir gewichen ist.</w:t>
      </w:r>
      <w:r>
        <w:br/>
        <w:t>Du klagst und rufst: Herr, wie so lange?</w:t>
      </w:r>
      <w:r>
        <w:br/>
        <w:t>Und Gott verzeiht, und dir wird bange,</w:t>
      </w:r>
      <w:r>
        <w:br/>
        <w:t>Daß du von Gott verlassen bist.</w:t>
      </w:r>
    </w:p>
    <w:p w14:paraId="5696384D" w14:textId="77777777" w:rsidR="00865204" w:rsidRDefault="00865204" w:rsidP="00865204">
      <w:pPr>
        <w:pStyle w:val="StandardWeb"/>
      </w:pPr>
      <w:r>
        <w:t>Sind meine Sünden mir vergeben;</w:t>
      </w:r>
      <w:r>
        <w:br/>
        <w:t>Hat Gott mir Sünder Heil und Leben</w:t>
      </w:r>
      <w:r>
        <w:br/>
        <w:t>In seinem Sohn verliehn:</w:t>
      </w:r>
      <w:r>
        <w:br/>
        <w:t>Wo sind denn seines Geistes Triebe?</w:t>
      </w:r>
      <w:r>
        <w:br/>
        <w:t>Warum empfind ich nicht die Liebe,</w:t>
      </w:r>
      <w:r>
        <w:br/>
        <w:t>Und hoffe nicht getrost auf ihn?</w:t>
      </w:r>
    </w:p>
    <w:p w14:paraId="5BFABC8D" w14:textId="77777777" w:rsidR="00865204" w:rsidRDefault="00865204" w:rsidP="00865204">
      <w:pPr>
        <w:pStyle w:val="StandardWeb"/>
      </w:pPr>
      <w:r>
        <w:t>Mühselig, sprichst du, und beladen</w:t>
      </w:r>
      <w:r>
        <w:br/>
        <w:t>Hör ich den Trost vom Wort der Gnaden,</w:t>
      </w:r>
      <w:r>
        <w:br/>
        <w:t>Und ich empfind ihn nicht;</w:t>
      </w:r>
      <w:r>
        <w:br/>
        <w:t>Bin abgeneigt, vor Gott zu treten;</w:t>
      </w:r>
      <w:r>
        <w:br/>
        <w:t>Ich bet, und kann nicht gläubig beten;</w:t>
      </w:r>
      <w:r>
        <w:br/>
        <w:t>Ich denke Gott, doch ohne Licht.</w:t>
      </w:r>
    </w:p>
    <w:p w14:paraId="3D204EEE" w14:textId="77777777" w:rsidR="00865204" w:rsidRDefault="00865204" w:rsidP="00865204">
      <w:pPr>
        <w:pStyle w:val="StandardWeb"/>
      </w:pPr>
      <w:r>
        <w:t>Sonst war mir’s Freude, seinen Willen</w:t>
      </w:r>
      <w:r>
        <w:br/>
        <w:t>Von ganzem Herzen zu erfüllen;</w:t>
      </w:r>
      <w:r>
        <w:br/>
        <w:t>Sein Wort war mir gewiß.</w:t>
      </w:r>
      <w:r>
        <w:br/>
        <w:t>Itzt kann ich’s nicht zu Herzen fassen,</w:t>
      </w:r>
      <w:r>
        <w:br/>
        <w:t>Und meine Kraft hat mich verlassen,</w:t>
      </w:r>
      <w:r>
        <w:br/>
        <w:t>Und meinen Geist deckt Finsternis.</w:t>
      </w:r>
    </w:p>
    <w:p w14:paraId="1B80D4E8" w14:textId="77777777" w:rsidR="00865204" w:rsidRDefault="00865204" w:rsidP="00865204">
      <w:pPr>
        <w:pStyle w:val="StandardWeb"/>
      </w:pPr>
      <w:r>
        <w:t>Oft fühl ich Zweifel, die mich quälen,</w:t>
      </w:r>
      <w:r>
        <w:br/>
        <w:t>Heul oft vor Unruh meiner Seelen;</w:t>
      </w:r>
      <w:r>
        <w:br/>
        <w:t>Und meine Hülf ist fern.</w:t>
      </w:r>
      <w:r>
        <w:br/>
        <w:t>Ich suche Ruh, die ich nicht finde;</w:t>
      </w:r>
      <w:r>
        <w:br/>
        <w:t>In meinem Herzen wohnt nur Sünde,</w:t>
      </w:r>
      <w:r>
        <w:br/>
        <w:t>Nur Unmut, keine Furcht des Herrn.</w:t>
      </w:r>
    </w:p>
    <w:p w14:paraId="387496F5" w14:textId="77777777" w:rsidR="00865204" w:rsidRDefault="00865204" w:rsidP="00865204">
      <w:pPr>
        <w:pStyle w:val="StandardWeb"/>
      </w:pPr>
      <w:r>
        <w:t>Zag nicht, o Christ! denn deine Schmerzen,</w:t>
      </w:r>
      <w:r>
        <w:br/>
        <w:t>Sind sichre Zeugen beßrer Herzen,</w:t>
      </w:r>
      <w:r>
        <w:br/>
        <w:t>Als dir das deine scheint.</w:t>
      </w:r>
      <w:r>
        <w:br/>
        <w:t>Wie könntest du dich so betrüben,</w:t>
      </w:r>
      <w:r>
        <w:br/>
        <w:t>Daß dir die Kraft fehlt, Gott zu lieben,</w:t>
      </w:r>
      <w:r>
        <w:br/>
        <w:t>Wär nicht dein Herz mit ihm vereint?</w:t>
      </w:r>
    </w:p>
    <w:p w14:paraId="6BD00433" w14:textId="77777777" w:rsidR="00865204" w:rsidRDefault="00865204" w:rsidP="00865204">
      <w:pPr>
        <w:pStyle w:val="StandardWeb"/>
      </w:pPr>
      <w:r>
        <w:t>Kein Mensch vermag Gott zu erkennen,</w:t>
      </w:r>
      <w:r>
        <w:br/>
        <w:t>Noch Jesum einen Herrn zu nennen,</w:t>
      </w:r>
      <w:r>
        <w:br/>
        <w:t>Als durch den heilgen Geist.</w:t>
      </w:r>
      <w:r>
        <w:br/>
        <w:t>Hast du nicht diesen Geist empfangen?</w:t>
      </w:r>
      <w:r>
        <w:br/>
        <w:t>Er ist’s, der dich nach Gott verlangen,</w:t>
      </w:r>
      <w:r>
        <w:br/>
        <w:t>Und sein Erbarmen suchen heißt.</w:t>
      </w:r>
    </w:p>
    <w:p w14:paraId="263E1882" w14:textId="77777777" w:rsidR="00865204" w:rsidRDefault="00865204" w:rsidP="00865204">
      <w:pPr>
        <w:pStyle w:val="StandardWeb"/>
      </w:pPr>
      <w:r>
        <w:t>Vertrau auf Gott. Er wohnt bei denen,</w:t>
      </w:r>
      <w:r>
        <w:br/>
        <w:t>Die sich nach seiner Hülfe sehnen;</w:t>
      </w:r>
      <w:r>
        <w:br/>
        <w:t>Er kennt und will dein Glück.</w:t>
      </w:r>
      <w:r>
        <w:br/>
        <w:t>Er höret deines Weinens Stimme;</w:t>
      </w:r>
      <w:r>
        <w:br/>
        <w:t>Verbirgt er gleich in seinem Grimme</w:t>
      </w:r>
      <w:r>
        <w:br/>
        <w:t>Sich einen kleinen Augenblick.</w:t>
      </w:r>
    </w:p>
    <w:p w14:paraId="373EEFFF" w14:textId="77777777" w:rsidR="00865204" w:rsidRDefault="00865204" w:rsidP="00865204">
      <w:pPr>
        <w:pStyle w:val="StandardWeb"/>
      </w:pPr>
      <w:r>
        <w:t>Gott ließ so manchen seiner Frommen</w:t>
      </w:r>
      <w:r>
        <w:br/>
        <w:t>In dies Gefühl des Elends kommen,</w:t>
      </w:r>
      <w:r>
        <w:br/>
        <w:t>Und stund ihm mächtig bei.</w:t>
      </w:r>
      <w:r>
        <w:br/>
        <w:t>Du sollst dein Nichts erkennen lernen,</w:t>
      </w:r>
      <w:r>
        <w:br/>
        <w:t>Sollst das Vertraun auf dich entfernen,</w:t>
      </w:r>
      <w:r>
        <w:br/>
        <w:t>Und sehn, was Gottes Gnade sei.</w:t>
      </w:r>
    </w:p>
    <w:p w14:paraId="0489C908" w14:textId="77777777" w:rsidR="00865204" w:rsidRDefault="00865204" w:rsidP="00865204">
      <w:pPr>
        <w:pStyle w:val="StandardWeb"/>
      </w:pPr>
      <w:r>
        <w:t>Vor Sicherheit dich zu bewahren,</w:t>
      </w:r>
      <w:r>
        <w:br/>
        <w:t>Läßt er dich seine Streng erfahren,</w:t>
      </w:r>
      <w:r>
        <w:br/>
        <w:t>Und schickt dir diese Last.</w:t>
      </w:r>
      <w:r>
        <w:br/>
        <w:t>Er reinigt dich wie Gold im Feuer,</w:t>
      </w:r>
      <w:r>
        <w:br/>
        <w:t>Macht dir das Heil der Seele teuer,</w:t>
      </w:r>
      <w:r>
        <w:br/>
        <w:t>Damit du haltest, was du hast.</w:t>
      </w:r>
    </w:p>
    <w:p w14:paraId="34F1DEA5" w14:textId="77777777" w:rsidR="00865204" w:rsidRDefault="00865204" w:rsidP="00865204">
      <w:pPr>
        <w:pStyle w:val="StandardWeb"/>
      </w:pPr>
      <w:r>
        <w:t>So wie ein Vater über Kinder,</w:t>
      </w:r>
      <w:r>
        <w:br/>
        <w:t>Erbarmet Gott sich über Sünder,</w:t>
      </w:r>
      <w:r>
        <w:br/>
        <w:t>Die seinen Namen scheun.</w:t>
      </w:r>
      <w:r>
        <w:br/>
        <w:t>Dein Seufzen ist ihm nicht verborgen.</w:t>
      </w:r>
      <w:r>
        <w:br/>
        <w:t>So fern der Abend ist vom Morgen,</w:t>
      </w:r>
      <w:r>
        <w:br/>
        <w:t>Läßt er von dir die Sünde sein.</w:t>
      </w:r>
    </w:p>
    <w:p w14:paraId="3DF73642" w14:textId="77777777" w:rsidR="00865204" w:rsidRDefault="00865204" w:rsidP="00865204">
      <w:pPr>
        <w:pStyle w:val="StandardWeb"/>
      </w:pPr>
      <w:r>
        <w:t>Zwar ist um Trost dir itzo bange;</w:t>
      </w:r>
      <w:r>
        <w:br/>
        <w:t>Denn alle Züchtigung, so lange</w:t>
      </w:r>
      <w:r>
        <w:br/>
        <w:t>Sie da ist, scheint uns hart.</w:t>
      </w:r>
      <w:r>
        <w:br/>
        <w:t>Doch nachmals wird sie friedsam geben</w:t>
      </w:r>
      <w:r>
        <w:br/>
        <w:t>Frucht der Gerechtigkeit und Leben</w:t>
      </w:r>
      <w:r>
        <w:br/>
        <w:t>Dem, der durch sie geübet ward.</w:t>
      </w:r>
    </w:p>
    <w:p w14:paraId="4FE96568" w14:textId="77777777" w:rsidR="00865204" w:rsidRDefault="00865204" w:rsidP="00865204">
      <w:pPr>
        <w:pStyle w:val="StandardWeb"/>
      </w:pPr>
      <w:r>
        <w:t>Fahr fort zu beten und zu wachen.</w:t>
      </w:r>
      <w:r>
        <w:br/>
        <w:t>Gott ist noch mächtig in den Schwachen,</w:t>
      </w:r>
      <w:r>
        <w:br/>
        <w:t>Ist Güte für und für.</w:t>
      </w:r>
      <w:r>
        <w:br/>
        <w:t>Laß dir an seiner Gnade gnügen.</w:t>
      </w:r>
      <w:r>
        <w:br/>
        <w:t>Sein Wort ist wahr, und kann nicht trügen:</w:t>
      </w:r>
      <w:r>
        <w:br/>
        <w:t>Ich stärke dich, ich helfe dir!</w:t>
      </w:r>
    </w:p>
    <w:p w14:paraId="47E4220B" w14:textId="77777777" w:rsidR="00865204" w:rsidRDefault="00865204" w:rsidP="00865204">
      <w:pPr>
        <w:pStyle w:val="StandardWeb"/>
      </w:pPr>
      <w:r>
        <w:t>Auf, fasse dich in deinen Nöten!</w:t>
      </w:r>
      <w:r>
        <w:br/>
        <w:t>Sprich: Wollte mich der Herr auch töten:</w:t>
      </w:r>
      <w:r>
        <w:br/>
        <w:t>So harr ich dennoch sein.</w:t>
      </w:r>
      <w:r>
        <w:br/>
        <w:t>Mir bleibt das Erbteil der Erlösten;</w:t>
      </w:r>
      <w:r>
        <w:br/>
        <w:t>Und will mich Gott nicht eher trösten,</w:t>
      </w:r>
      <w:r>
        <w:br/>
        <w:t>Wird er mich doch im Tod erfreun.</w:t>
      </w:r>
    </w:p>
    <w:p w14:paraId="33280D55" w14:textId="77777777" w:rsidR="00EB5794" w:rsidRDefault="00EB5794" w:rsidP="00EB5794">
      <w:pPr>
        <w:pStyle w:val="berschrift1"/>
      </w:pPr>
      <w:r>
        <w:rPr>
          <w:rStyle w:val="screen-reader-text"/>
        </w:rPr>
        <w:t>Du klagst, und fühlest die Beschwerden</w:t>
      </w:r>
      <w:r>
        <w:t xml:space="preserve"> </w:t>
      </w:r>
    </w:p>
    <w:p w14:paraId="22944228" w14:textId="77777777" w:rsidR="00EB5794" w:rsidRDefault="00EB5794" w:rsidP="00EB5794">
      <w:pPr>
        <w:pStyle w:val="StandardWeb"/>
      </w:pPr>
      <w:r>
        <w:t>Du klagst, und fühlest die Beschwerden</w:t>
      </w:r>
      <w:r>
        <w:br/>
        <w:t>Des Stands, in dem du dürftig lebst;</w:t>
      </w:r>
      <w:r>
        <w:br/>
        <w:t>Du strebest, glücklicher zu werden,</w:t>
      </w:r>
      <w:r>
        <w:br/>
        <w:t>Und siehst, daß du vergebens strebst.</w:t>
      </w:r>
    </w:p>
    <w:p w14:paraId="2CBACEED" w14:textId="77777777" w:rsidR="00EB5794" w:rsidRDefault="00EB5794" w:rsidP="00EB5794">
      <w:pPr>
        <w:pStyle w:val="StandardWeb"/>
      </w:pPr>
      <w:r>
        <w:t>Ja, klage! Gott erlaubt die Zähren;</w:t>
      </w:r>
      <w:r>
        <w:br/>
        <w:t>Doch denk im Klagen auch zurück.</w:t>
      </w:r>
      <w:r>
        <w:br/>
        <w:t>Ist denn das Glück, das wir begehren,</w:t>
      </w:r>
      <w:r>
        <w:br/>
        <w:t>Für uns auch stets ein wahres Glück?</w:t>
      </w:r>
    </w:p>
    <w:p w14:paraId="15A11E23" w14:textId="77777777" w:rsidR="00EB5794" w:rsidRDefault="00EB5794" w:rsidP="00EB5794">
      <w:pPr>
        <w:pStyle w:val="StandardWeb"/>
      </w:pPr>
      <w:r>
        <w:t>Nie schenkt der Stand, nie schenken Güter</w:t>
      </w:r>
      <w:r>
        <w:br/>
        <w:t>Dem Menschen die Zufriedenheit.</w:t>
      </w:r>
      <w:r>
        <w:br/>
        <w:t>Die wahre Ruhe der Gemüter</w:t>
      </w:r>
      <w:r>
        <w:br/>
        <w:t>Ist Tugend und Genügsamkeit.</w:t>
      </w:r>
    </w:p>
    <w:p w14:paraId="610DD57E" w14:textId="77777777" w:rsidR="00EB5794" w:rsidRDefault="00EB5794" w:rsidP="00EB5794">
      <w:pPr>
        <w:pStyle w:val="StandardWeb"/>
      </w:pPr>
      <w:r>
        <w:t>Genieße, was dir Gott beschieden,</w:t>
      </w:r>
      <w:r>
        <w:br/>
        <w:t>Entbehre gern, was du nicht hast.</w:t>
      </w:r>
      <w:r>
        <w:br/>
        <w:t>Ein jeder Stand hat seinen Frieden,</w:t>
      </w:r>
      <w:r>
        <w:br/>
        <w:t>Ein jeder Stand auch seine Last.</w:t>
      </w:r>
    </w:p>
    <w:p w14:paraId="6AC42620" w14:textId="77777777" w:rsidR="00EB5794" w:rsidRDefault="00EB5794" w:rsidP="00EB5794">
      <w:pPr>
        <w:pStyle w:val="StandardWeb"/>
      </w:pPr>
      <w:r>
        <w:t>Gott ist der Herr, und seinen Segen</w:t>
      </w:r>
      <w:r>
        <w:br/>
        <w:t>Verteilt er stets mit weiser Hand;</w:t>
      </w:r>
      <w:r>
        <w:br/>
        <w:t>Nicht so, wie wir’s zu wünschen pflegen,</w:t>
      </w:r>
      <w:r>
        <w:br/>
        <w:t>Doch so, wie er’s uns heilsam fand.</w:t>
      </w:r>
    </w:p>
    <w:p w14:paraId="01F79449" w14:textId="77777777" w:rsidR="00EB5794" w:rsidRDefault="00EB5794" w:rsidP="00EB5794">
      <w:pPr>
        <w:pStyle w:val="StandardWeb"/>
      </w:pPr>
      <w:r>
        <w:t>Willst du zu denken dich erkühnen,</w:t>
      </w:r>
      <w:r>
        <w:br/>
        <w:t>Daß seine Liebe dich vergißt?</w:t>
      </w:r>
      <w:r>
        <w:br/>
        <w:t>Er gibt uns mehr, als wir verdienen,</w:t>
      </w:r>
      <w:r>
        <w:br/>
        <w:t>Und niemals, was uns schädlich ist.</w:t>
      </w:r>
    </w:p>
    <w:p w14:paraId="12007556" w14:textId="77777777" w:rsidR="00EB5794" w:rsidRDefault="00EB5794" w:rsidP="00EB5794">
      <w:pPr>
        <w:pStyle w:val="StandardWeb"/>
      </w:pPr>
      <w:r>
        <w:t>Verzehre nicht des Lebens Kräfte</w:t>
      </w:r>
      <w:r>
        <w:br/>
        <w:t>In träger Unzufriedenheit;</w:t>
      </w:r>
      <w:r>
        <w:br/>
        <w:t>Besorge deines Stands Geschäfte,</w:t>
      </w:r>
      <w:r>
        <w:br/>
        <w:t>Und nütze deine Lebenszeit.</w:t>
      </w:r>
    </w:p>
    <w:p w14:paraId="36A21C4B" w14:textId="77777777" w:rsidR="00EB5794" w:rsidRDefault="00EB5794" w:rsidP="00EB5794">
      <w:pPr>
        <w:pStyle w:val="StandardWeb"/>
      </w:pPr>
      <w:r>
        <w:t>Bei Pflicht und Fleiß sich Gott ergeben,</w:t>
      </w:r>
      <w:r>
        <w:br/>
        <w:t>Ein ewig Glück in Hoffnung sehn,</w:t>
      </w:r>
      <w:r>
        <w:br/>
        <w:t>Dies ist der Weg zu Ruh und Leben.</w:t>
      </w:r>
      <w:r>
        <w:br/>
        <w:t>Herr, lehre diesen Weg mich gehn!</w:t>
      </w:r>
    </w:p>
    <w:p w14:paraId="07645E85" w14:textId="77777777" w:rsidR="00EB5794" w:rsidRDefault="00EB5794" w:rsidP="00EB5794">
      <w:pPr>
        <w:pStyle w:val="berschrift1"/>
      </w:pPr>
      <w:r>
        <w:rPr>
          <w:rStyle w:val="screen-reader-text"/>
        </w:rPr>
        <w:t>Ein Herz, o Gott! in Leid und Kreuz geduldig,</w:t>
      </w:r>
      <w:r>
        <w:t xml:space="preserve"> </w:t>
      </w:r>
    </w:p>
    <w:p w14:paraId="308AC9D1" w14:textId="77777777" w:rsidR="00EB5794" w:rsidRDefault="00EB5794" w:rsidP="00EB5794">
      <w:pPr>
        <w:pStyle w:val="StandardWeb"/>
      </w:pPr>
      <w:r>
        <w:t>Ein Herz, o Gott! in Leid und Kreuz geduldig,</w:t>
      </w:r>
      <w:r>
        <w:br/>
        <w:t>Das bin ich dir und meinem Heile schuldig.</w:t>
      </w:r>
      <w:r>
        <w:br/>
        <w:t>Laß mich die Pflicht, die wir so oft vergessen,</w:t>
      </w:r>
      <w:r>
        <w:br/>
        <w:t>Täglich ermessen.</w:t>
      </w:r>
    </w:p>
    <w:p w14:paraId="576D24ED" w14:textId="77777777" w:rsidR="00EB5794" w:rsidRDefault="00EB5794" w:rsidP="00EB5794">
      <w:pPr>
        <w:pStyle w:val="StandardWeb"/>
      </w:pPr>
      <w:r>
        <w:t>Bin ich nicht Staub, wie alle meine Väter?</w:t>
      </w:r>
      <w:r>
        <w:br/>
        <w:t>Bin ich vor dir, Herr, nicht ein Übertreter?</w:t>
      </w:r>
      <w:r>
        <w:br/>
        <w:t>Tu ich zu viel, wenn ich die schweren Tage</w:t>
      </w:r>
      <w:r>
        <w:br/>
        <w:t>Standhaft ertrage?</w:t>
      </w:r>
    </w:p>
    <w:p w14:paraId="112E7550" w14:textId="77777777" w:rsidR="00EB5794" w:rsidRDefault="00EB5794" w:rsidP="00EB5794">
      <w:pPr>
        <w:pStyle w:val="StandardWeb"/>
      </w:pPr>
      <w:r>
        <w:t>Wie oft, o Gott! wenn wir das Böse dulden,</w:t>
      </w:r>
      <w:r>
        <w:br/>
        <w:t>Erdulden wir nur unsrer Torheit Schulden,</w:t>
      </w:r>
      <w:r>
        <w:br/>
        <w:t>Und nennen Lohn, den wir verdient bekommen,</w:t>
      </w:r>
      <w:r>
        <w:br/>
        <w:t>Trübsal der Frommen!</w:t>
      </w:r>
    </w:p>
    <w:p w14:paraId="3E57300A" w14:textId="77777777" w:rsidR="00EB5794" w:rsidRDefault="00EB5794" w:rsidP="00EB5794">
      <w:pPr>
        <w:pStyle w:val="StandardWeb"/>
      </w:pPr>
      <w:r>
        <w:t>Ist Dürftigkeit, in der die Trägen klagen,</w:t>
      </w:r>
      <w:r>
        <w:br/>
        <w:t>Sind Haß und Pein, die Stolz und Wollust tragen,</w:t>
      </w:r>
      <w:r>
        <w:br/>
        <w:t>Des Schwelgers Schmerz, des Neids vermißte Freuden,</w:t>
      </w:r>
      <w:r>
        <w:br/>
        <w:t>Christliches Leiden?</w:t>
      </w:r>
    </w:p>
    <w:p w14:paraId="31DACF64" w14:textId="77777777" w:rsidR="00EB5794" w:rsidRDefault="00EB5794" w:rsidP="00EB5794">
      <w:pPr>
        <w:pStyle w:val="StandardWeb"/>
      </w:pPr>
      <w:r>
        <w:t>Ist deren Qual, die deinen Rat verachtet,</w:t>
      </w:r>
      <w:r>
        <w:br/>
        <w:t>Nach Gottesfurcht und Glauben nie getrachtet,</w:t>
      </w:r>
      <w:r>
        <w:br/>
        <w:t>Und die sich itzt in finstrer Schwermut quälen,</w:t>
      </w:r>
      <w:r>
        <w:br/>
        <w:t>Prüfung der Seelen?</w:t>
      </w:r>
    </w:p>
    <w:p w14:paraId="32530E6A" w14:textId="77777777" w:rsidR="00EB5794" w:rsidRDefault="00EB5794" w:rsidP="00EB5794">
      <w:pPr>
        <w:pStyle w:val="StandardWeb"/>
      </w:pPr>
      <w:r>
        <w:t>Doch selbst, o Gott, in Strafen unsrer Sünden</w:t>
      </w:r>
      <w:r>
        <w:br/>
        <w:t>Läßt du den Weg zu unserm Heil uns finden,</w:t>
      </w:r>
      <w:r>
        <w:br/>
        <w:t>Wenn wir sie uns, die Missetat zu hassen,</w:t>
      </w:r>
      <w:r>
        <w:br/>
        <w:t>Züchtigen lassen.</w:t>
      </w:r>
    </w:p>
    <w:p w14:paraId="375CBF3E" w14:textId="77777777" w:rsidR="00EB5794" w:rsidRDefault="00EB5794" w:rsidP="00EB5794">
      <w:pPr>
        <w:pStyle w:val="StandardWeb"/>
      </w:pPr>
      <w:r>
        <w:t>Jag ich nur nach dem Frieden im Gewissen:</w:t>
      </w:r>
      <w:r>
        <w:br/>
        <w:t>Wird alles mir zum Besten dienen müssen.</w:t>
      </w:r>
      <w:r>
        <w:br/>
        <w:t>Du, Herr, regierst, und ewig wirkt dein Wille</w:t>
      </w:r>
      <w:r>
        <w:br/>
        <w:t>Gutes die Fülle.</w:t>
      </w:r>
    </w:p>
    <w:p w14:paraId="7C2172FB" w14:textId="77777777" w:rsidR="00EB5794" w:rsidRDefault="00EB5794" w:rsidP="00EB5794">
      <w:pPr>
        <w:pStyle w:val="StandardWeb"/>
      </w:pPr>
      <w:r>
        <w:t>Ich bin ein Gast und Pilger auf der Erden,</w:t>
      </w:r>
      <w:r>
        <w:br/>
        <w:t>Nicht hier, erst dort, dort soll ich glücklich werden;</w:t>
      </w:r>
      <w:r>
        <w:br/>
        <w:t>Und gegen euch, was sind, ihr ewgen Freuden,</w:t>
      </w:r>
      <w:r>
        <w:br/>
        <w:t>Dieser Zeit Leiden?</w:t>
      </w:r>
    </w:p>
    <w:p w14:paraId="2A44EFA3" w14:textId="77777777" w:rsidR="00EB5794" w:rsidRDefault="00EB5794" w:rsidP="00EB5794">
      <w:pPr>
        <w:pStyle w:val="StandardWeb"/>
      </w:pPr>
      <w:r>
        <w:t>Wenn ich nur nicht mein Elend selbst verschulde;</w:t>
      </w:r>
      <w:r>
        <w:br/>
        <w:t>Wenn ich als Mensch, als Christ, hier leid und dulde:</w:t>
      </w:r>
      <w:r>
        <w:br/>
        <w:t>So kann ich mich der Hülfe der Erlösten</w:t>
      </w:r>
      <w:r>
        <w:br/>
        <w:t>Sicher getrösten.</w:t>
      </w:r>
    </w:p>
    <w:p w14:paraId="31A9FBC9" w14:textId="77777777" w:rsidR="00EB5794" w:rsidRDefault="00EB5794" w:rsidP="00EB5794">
      <w:pPr>
        <w:pStyle w:val="StandardWeb"/>
      </w:pPr>
      <w:r>
        <w:t>Ich bin ein Mensch, und Leiden müssen kränken;</w:t>
      </w:r>
      <w:r>
        <w:br/>
        <w:t>Doch in der Not an seinen Schöpfer denken,</w:t>
      </w:r>
      <w:r>
        <w:br/>
        <w:t>Und ihm vertraun, dies stärket unsre Herzen</w:t>
      </w:r>
      <w:r>
        <w:br/>
        <w:t>Mitten in Schmerzen.</w:t>
      </w:r>
    </w:p>
    <w:p w14:paraId="612D1101" w14:textId="77777777" w:rsidR="00EB5794" w:rsidRDefault="00EB5794" w:rsidP="00EB5794">
      <w:pPr>
        <w:pStyle w:val="StandardWeb"/>
      </w:pPr>
      <w:r>
        <w:t>Schau über dich! Wer trägt der Himmel Heere?</w:t>
      </w:r>
      <w:r>
        <w:br/>
        <w:t>Merk auf! Wer spricht: Bis hieher! zu dem Meere?</w:t>
      </w:r>
      <w:r>
        <w:br/>
        <w:t>Ist er nicht auch dein Helfer und Berater,</w:t>
      </w:r>
      <w:r>
        <w:br/>
        <w:t>Ewig dein Vater?</w:t>
      </w:r>
    </w:p>
    <w:p w14:paraId="18F23C0A" w14:textId="77777777" w:rsidR="00EB5794" w:rsidRDefault="00EB5794" w:rsidP="00EB5794">
      <w:pPr>
        <w:pStyle w:val="StandardWeb"/>
      </w:pPr>
      <w:r>
        <w:t>Willst du so viel, als der Allweise, wissen?</w:t>
      </w:r>
      <w:r>
        <w:br/>
        <w:t>Itzt weißt du nicht, warum du leiden müssen;</w:t>
      </w:r>
      <w:r>
        <w:br/>
        <w:t>Allein du wirst, was seine Wege waren,</w:t>
      </w:r>
      <w:r>
        <w:br/>
        <w:t>Nachmals erfahren.</w:t>
      </w:r>
    </w:p>
    <w:p w14:paraId="1FF61BF5" w14:textId="77777777" w:rsidR="00EB5794" w:rsidRDefault="00EB5794" w:rsidP="00EB5794">
      <w:pPr>
        <w:pStyle w:val="StandardWeb"/>
      </w:pPr>
      <w:r>
        <w:t>Er züchtigt uns, damit wir zu ihm nahen,</w:t>
      </w:r>
      <w:r>
        <w:br/>
        <w:t>Die Heiligung des Geistes zu empfahen,</w:t>
      </w:r>
      <w:r>
        <w:br/>
        <w:t>Und mit dem Trost der Hülfe, die wir merken,</w:t>
      </w:r>
      <w:r>
        <w:br/>
        <w:t>Andre zu stärken.</w:t>
      </w:r>
    </w:p>
    <w:p w14:paraId="3F9B550E" w14:textId="77777777" w:rsidR="00EB5794" w:rsidRDefault="00EB5794" w:rsidP="00EB5794">
      <w:pPr>
        <w:pStyle w:val="StandardWeb"/>
      </w:pPr>
      <w:r>
        <w:t>Das Kreuz des Herrn wirkt Weisheit und Erfahrung;</w:t>
      </w:r>
      <w:r>
        <w:br/>
        <w:t>Erfahrung gibt dem Glauben Mut und Nahrung.</w:t>
      </w:r>
      <w:r>
        <w:br/>
        <w:t>Ein starkes Herz steht in der Not noch feste.</w:t>
      </w:r>
      <w:r>
        <w:br/>
        <w:t>Hoffe das Beste!</w:t>
      </w:r>
    </w:p>
    <w:p w14:paraId="7DAF0717" w14:textId="77777777" w:rsidR="00865204" w:rsidRDefault="00865204" w:rsidP="00865204">
      <w:pPr>
        <w:pStyle w:val="berschrift1"/>
      </w:pPr>
      <w:r>
        <w:rPr>
          <w:rStyle w:val="screen-reader-text"/>
        </w:rPr>
        <w:t>Er ruft der Sonn und schafft den Mond,</w:t>
      </w:r>
      <w:r>
        <w:t xml:space="preserve"> </w:t>
      </w:r>
    </w:p>
    <w:p w14:paraId="3EB00397" w14:textId="77777777" w:rsidR="00865204" w:rsidRDefault="00865204" w:rsidP="00865204">
      <w:pPr>
        <w:pStyle w:val="StandardWeb"/>
      </w:pPr>
      <w:r>
        <w:t>Er ruft der Sonn und schafft den Mond,</w:t>
      </w:r>
      <w:r>
        <w:br/>
        <w:t>Das Jahr darnach zu teilen;</w:t>
      </w:r>
      <w:r>
        <w:br/>
        <w:t>Er schafft es, daß man sicher wohnt,</w:t>
      </w:r>
      <w:r>
        <w:br/>
        <w:t>Und heißt die Zeiten eilen;</w:t>
      </w:r>
      <w:r>
        <w:br/>
        <w:t>Er ordnet Jahre, Tag und Nacht;</w:t>
      </w:r>
      <w:r>
        <w:br/>
        <w:t>Auf! laßt uns ihm, dem Gott der Macht,</w:t>
      </w:r>
      <w:r>
        <w:br/>
        <w:t>Ruhm, Preis und Dank erteilen.</w:t>
      </w:r>
    </w:p>
    <w:p w14:paraId="01868E40" w14:textId="77777777" w:rsidR="00865204" w:rsidRDefault="00865204" w:rsidP="00865204">
      <w:pPr>
        <w:pStyle w:val="StandardWeb"/>
      </w:pPr>
      <w:r>
        <w:t>Herr, der da ist, und der da war!</w:t>
      </w:r>
      <w:r>
        <w:br/>
        <w:t>Von dankerfüllten Zungen</w:t>
      </w:r>
      <w:r>
        <w:br/>
        <w:t>Sei dir für das verfloßne Jahr</w:t>
      </w:r>
      <w:r>
        <w:br/>
        <w:t>Ein heilig Lied gesungen;</w:t>
      </w:r>
      <w:r>
        <w:br/>
        <w:t>Für Leben, Wohlfahrt, Trost und Rat,</w:t>
      </w:r>
      <w:r>
        <w:br/>
        <w:t>Für Fried und Ruh, für jede Tat,</w:t>
      </w:r>
      <w:r>
        <w:br/>
        <w:t>Die uns durch dich gelungen.</w:t>
      </w:r>
    </w:p>
    <w:p w14:paraId="220BF149" w14:textId="77777777" w:rsidR="00865204" w:rsidRDefault="00865204" w:rsidP="00865204">
      <w:pPr>
        <w:pStyle w:val="StandardWeb"/>
      </w:pPr>
      <w:r>
        <w:t>Laß auch dies Jahr gesegnet sein,</w:t>
      </w:r>
      <w:r>
        <w:br/>
        <w:t>Das du uns neu gegeben.</w:t>
      </w:r>
      <w:r>
        <w:br/>
        <w:t>Verleih uns Kraft, die Kraft ist dein,</w:t>
      </w:r>
      <w:r>
        <w:br/>
        <w:t>In deiner Furcht zu leben.</w:t>
      </w:r>
      <w:r>
        <w:br/>
        <w:t>Du schützest uns, und du vermehrst</w:t>
      </w:r>
      <w:r>
        <w:br/>
        <w:t>Der Menschen Glück, wenn sie zuerst</w:t>
      </w:r>
      <w:r>
        <w:br/>
        <w:t>Nach deinem Reiche streben.</w:t>
      </w:r>
    </w:p>
    <w:p w14:paraId="3F3454AA" w14:textId="77777777" w:rsidR="00865204" w:rsidRDefault="00865204" w:rsidP="00865204">
      <w:pPr>
        <w:pStyle w:val="StandardWeb"/>
      </w:pPr>
      <w:r>
        <w:t>Gib mir, wofern es dir gefällt,</w:t>
      </w:r>
      <w:r>
        <w:br/>
        <w:t>Des Lebens Ruh und Freuden.</w:t>
      </w:r>
      <w:r>
        <w:br/>
        <w:t>Doch schadet mir das Glück der Welt:</w:t>
      </w:r>
      <w:r>
        <w:br/>
        <w:t>So gib mir Kreuz und Leiden.</w:t>
      </w:r>
      <w:r>
        <w:br/>
        <w:t>Nur stärke mit Geduld mein Herz,</w:t>
      </w:r>
      <w:r>
        <w:br/>
        <w:t>Und laß mich nicht in Not und Schmerz</w:t>
      </w:r>
      <w:r>
        <w:br/>
        <w:t>Die Glücklichern beneiden.</w:t>
      </w:r>
    </w:p>
    <w:p w14:paraId="55A0C640" w14:textId="77777777" w:rsidR="00865204" w:rsidRDefault="00865204" w:rsidP="00865204">
      <w:pPr>
        <w:pStyle w:val="StandardWeb"/>
      </w:pPr>
      <w:r>
        <w:t>Hilf deinem Volke väterlich</w:t>
      </w:r>
      <w:r>
        <w:br/>
        <w:t>In diesem Jahre wieder.</w:t>
      </w:r>
      <w:r>
        <w:br/>
        <w:t>Erbarme der Verlaßnen dich,</w:t>
      </w:r>
      <w:r>
        <w:br/>
        <w:t>Und der bedrängten Glieder.</w:t>
      </w:r>
      <w:r>
        <w:br/>
        <w:t>Gib Glück zu jeder guten Tat,</w:t>
      </w:r>
      <w:r>
        <w:br/>
        <w:t>Und laß dich, Gott, mit Heil und Rat</w:t>
      </w:r>
      <w:r>
        <w:br/>
        <w:t>Auf unsern Fürsten nieder;</w:t>
      </w:r>
    </w:p>
    <w:p w14:paraId="13E26829" w14:textId="77777777" w:rsidR="00865204" w:rsidRDefault="00865204" w:rsidP="00865204">
      <w:pPr>
        <w:pStyle w:val="StandardWeb"/>
      </w:pPr>
      <w:r>
        <w:t>Daß Weisheit und Gerechtigkeit</w:t>
      </w:r>
      <w:r>
        <w:br/>
        <w:t>Auf seinem Stuhle throne;</w:t>
      </w:r>
      <w:r>
        <w:br/>
        <w:t>Daß Tugend und Zufriedenheit</w:t>
      </w:r>
      <w:r>
        <w:br/>
        <w:t>In unserm Lande wohne;</w:t>
      </w:r>
      <w:r>
        <w:br/>
        <w:t>Daß Treu und Liebe bei uns sei;</w:t>
      </w:r>
      <w:r>
        <w:br/>
        <w:t>Dies, lieber Vater, dies verleih</w:t>
      </w:r>
      <w:r>
        <w:br/>
        <w:t>In Christo, deinem Sohne!</w:t>
      </w:r>
    </w:p>
    <w:p w14:paraId="116FF6CE" w14:textId="77777777" w:rsidR="00EB5794" w:rsidRDefault="00EB5794" w:rsidP="00EB5794">
      <w:pPr>
        <w:pStyle w:val="berschrift1"/>
      </w:pPr>
      <w:r>
        <w:rPr>
          <w:rStyle w:val="screen-reader-text"/>
        </w:rPr>
        <w:t>Erforsche mich, erfahr mein Herz</w:t>
      </w:r>
    </w:p>
    <w:p w14:paraId="0F5C0273" w14:textId="77777777" w:rsidR="00EB5794" w:rsidRDefault="00EB5794" w:rsidP="00EB5794">
      <w:pPr>
        <w:pStyle w:val="StandardWeb"/>
      </w:pPr>
      <w:r>
        <w:t>Erforsche mich, erfahr mein Herz,</w:t>
      </w:r>
      <w:r>
        <w:br/>
        <w:t>Und sieh, Herr, wie ich’s meine.</w:t>
      </w:r>
      <w:r>
        <w:br/>
        <w:t>Ich denk an deines Leidens Schmerz,</w:t>
      </w:r>
      <w:r>
        <w:br/>
        <w:t>An deine Lieb, und weine.</w:t>
      </w:r>
      <w:r>
        <w:br/>
        <w:t>Dein Kreuz sei mir gebenedeit!</w:t>
      </w:r>
      <w:r>
        <w:br/>
        <w:t>Welch Wunder der Barmherzigkeit</w:t>
      </w:r>
      <w:r>
        <w:br/>
        <w:t>Hast du der Welt erwiesen!</w:t>
      </w:r>
      <w:r>
        <w:br/>
        <w:t>Wenn hab ich dies genug bedacht,</w:t>
      </w:r>
      <w:r>
        <w:br/>
        <w:t>Und dich aus aller meiner Macht</w:t>
      </w:r>
      <w:r>
        <w:br/>
        <w:t>Genug dafür gepriesen?</w:t>
      </w:r>
    </w:p>
    <w:p w14:paraId="57D69F70" w14:textId="77777777" w:rsidR="00EB5794" w:rsidRDefault="00EB5794" w:rsidP="00EB5794">
      <w:pPr>
        <w:pStyle w:val="StandardWeb"/>
      </w:pPr>
      <w:r>
        <w:t>Rat, Kraft und Friedefürst und Held!</w:t>
      </w:r>
      <w:r>
        <w:br/>
        <w:t>In Fleisch und Blut gekleidet,</w:t>
      </w:r>
      <w:r>
        <w:br/>
        <w:t>Wirst du das Opfer für die Welt,</w:t>
      </w:r>
      <w:r>
        <w:br/>
        <w:t>Und deine Seele leidet.</w:t>
      </w:r>
      <w:r>
        <w:br/>
        <w:t>Dein Freund, der dich verrät, ist nah.</w:t>
      </w:r>
      <w:r>
        <w:br/>
        <w:t>Des Zornes Gottes Stund ist da,</w:t>
      </w:r>
      <w:r>
        <w:br/>
        <w:t>Und Schrecken strömen über.</w:t>
      </w:r>
      <w:r>
        <w:br/>
        <w:t>Du zagst, und fühlst der Höllen Weh:</w:t>
      </w:r>
      <w:r>
        <w:br/>
        <w:t>»Ist’s möglich, Vater, o so geh</w:t>
      </w:r>
      <w:r>
        <w:br/>
        <w:t>Der Kelch vor mir vorüber!«</w:t>
      </w:r>
    </w:p>
    <w:p w14:paraId="5FAF653A" w14:textId="77777777" w:rsidR="00EB5794" w:rsidRDefault="00EB5794" w:rsidP="00EB5794">
      <w:pPr>
        <w:pStyle w:val="StandardWeb"/>
      </w:pPr>
      <w:r>
        <w:t>Dein Schweiß wird Blut; du ringst und zagst,</w:t>
      </w:r>
      <w:r>
        <w:br/>
        <w:t>Und fällst zur Erden nieder;</w:t>
      </w:r>
      <w:r>
        <w:br/>
        <w:t>Du, Sohn des Höchsten, kämpfst, und wagst</w:t>
      </w:r>
      <w:r>
        <w:br/>
        <w:t>Die erste Bitte wieder.</w:t>
      </w:r>
      <w:r>
        <w:br/>
        <w:t>Du fühlst, von Gott gestärkt im Streit,</w:t>
      </w:r>
      <w:r>
        <w:br/>
        <w:t>Die Schrecken einer Ewigkeit,</w:t>
      </w:r>
      <w:r>
        <w:br/>
        <w:t>Und Strafen sonder Ende.</w:t>
      </w:r>
      <w:r>
        <w:br/>
        <w:t>Auf dich nimmst du der Menschen Schuld,</w:t>
      </w:r>
      <w:r>
        <w:br/>
        <w:t>Und gibst mit göttlicher Geduld</w:t>
      </w:r>
      <w:r>
        <w:br/>
        <w:t>Dich in der Sünder Hände.</w:t>
      </w:r>
    </w:p>
    <w:p w14:paraId="66CB3E3B" w14:textId="77777777" w:rsidR="00EB5794" w:rsidRDefault="00EB5794" w:rsidP="00EB5794">
      <w:pPr>
        <w:pStyle w:val="StandardWeb"/>
      </w:pPr>
      <w:r>
        <w:t>Du trägst der Missetäter Lohn,</w:t>
      </w:r>
      <w:r>
        <w:br/>
        <w:t>Und hattest nie gesündigt;</w:t>
      </w:r>
      <w:r>
        <w:br/>
        <w:t>Du, der Gerechte, Gottes Sohn!</w:t>
      </w:r>
      <w:r>
        <w:br/>
        <w:t>So war’s vorher verkündigt.</w:t>
      </w:r>
      <w:r>
        <w:br/>
        <w:t>Der Frechen Schar begehrt dein Blut,</w:t>
      </w:r>
      <w:r>
        <w:br/>
        <w:t>Du duldest, göttlich groß, die Wut,</w:t>
      </w:r>
      <w:r>
        <w:br/>
        <w:t>Um Seelen zu erretten.</w:t>
      </w:r>
      <w:r>
        <w:br/>
        <w:t>Dein Mörder, Jesus, war auch ich;</w:t>
      </w:r>
      <w:r>
        <w:br/>
        <w:t>Denn Gott warf aller Sünd auf dich,</w:t>
      </w:r>
      <w:r>
        <w:br/>
        <w:t>Damit wir Friede hätten.</w:t>
      </w:r>
    </w:p>
    <w:p w14:paraId="1E1F474F" w14:textId="77777777" w:rsidR="00EB5794" w:rsidRDefault="00EB5794" w:rsidP="00EB5794">
      <w:pPr>
        <w:pStyle w:val="StandardWeb"/>
      </w:pPr>
      <w:r>
        <w:t>Erniedrigt bis zur Knechtsgestalt,</w:t>
      </w:r>
      <w:r>
        <w:br/>
        <w:t>Und doch der Größt im Herzen,</w:t>
      </w:r>
      <w:r>
        <w:br/>
        <w:t>Erträgst du Spott, Schmach und Gewalt,</w:t>
      </w:r>
      <w:r>
        <w:br/>
        <w:t>Voll Krankheit und voll Schmerzen.</w:t>
      </w:r>
      <w:r>
        <w:br/>
        <w:t>Wir sahn dich, der Verheißung Ziel;</w:t>
      </w:r>
      <w:r>
        <w:br/>
        <w:t>Doch da war nichts, das uns gefiel,</w:t>
      </w:r>
      <w:r>
        <w:br/>
        <w:t>Und nicht Gestalt noch Schöne.</w:t>
      </w:r>
      <w:r>
        <w:br/>
        <w:t>Vor dir, Herr, unsre Zuversicht,</w:t>
      </w:r>
      <w:r>
        <w:br/>
        <w:t>Verbarg man selbst das Angesicht;</w:t>
      </w:r>
      <w:r>
        <w:br/>
        <w:t>Dich schmähn des Bundes Söhne.</w:t>
      </w:r>
    </w:p>
    <w:p w14:paraId="30FF6E6D" w14:textId="77777777" w:rsidR="00EB5794" w:rsidRDefault="00EB5794" w:rsidP="00EB5794">
      <w:pPr>
        <w:pStyle w:val="StandardWeb"/>
      </w:pPr>
      <w:r>
        <w:t>Ein Opfer nach dem ewgen Rat,</w:t>
      </w:r>
      <w:r>
        <w:br/>
        <w:t>Belegt mit unsern Plagen,</w:t>
      </w:r>
      <w:r>
        <w:br/>
        <w:t>Um deines Volkes Missetat</w:t>
      </w:r>
      <w:r>
        <w:br/>
        <w:t>Gemartert und zerschlagen,</w:t>
      </w:r>
      <w:r>
        <w:br/>
        <w:t>Gehst du den Weg zum Kreuzesstamm,</w:t>
      </w:r>
      <w:r>
        <w:br/>
        <w:t>In Unschuld stumm, gleich als ein Lamm,</w:t>
      </w:r>
      <w:r>
        <w:br/>
        <w:t>Das man zur Schlachtbank führet.</w:t>
      </w:r>
      <w:r>
        <w:br/>
        <w:t>Freiwillig, als der Helden Held,</w:t>
      </w:r>
      <w:r>
        <w:br/>
        <w:t>Trägst du, aus Liebe für die Welt,</w:t>
      </w:r>
      <w:r>
        <w:br/>
        <w:t>Den Tod, der uns gebühret.</w:t>
      </w:r>
    </w:p>
    <w:p w14:paraId="523C2570" w14:textId="77777777" w:rsidR="00EB5794" w:rsidRDefault="00EB5794" w:rsidP="00EB5794">
      <w:pPr>
        <w:pStyle w:val="StandardWeb"/>
      </w:pPr>
      <w:r>
        <w:t>»Sie haben meine Hände mir,</w:t>
      </w:r>
      <w:r>
        <w:br/>
        <w:t>Die Füße mir durchgraben,</w:t>
      </w:r>
      <w:r>
        <w:br/>
        <w:t>Und große Farren sind’s, die hier</w:t>
      </w:r>
      <w:r>
        <w:br/>
        <w:t>Mich, Gott! umringet haben.</w:t>
      </w:r>
      <w:r>
        <w:br/>
        <w:t>Ich heul, und meine Hülf ist fern.</w:t>
      </w:r>
      <w:r>
        <w:br/>
        <w:t>Sie spotten mein: Er klagt’s dem Herrn,</w:t>
      </w:r>
      <w:r>
        <w:br/>
        <w:t>Ob dieser ihn befreite!</w:t>
      </w:r>
      <w:r>
        <w:br/>
        <w:t>Du legst mich in des Todes Staub.</w:t>
      </w:r>
      <w:r>
        <w:br/>
        <w:t>Ich bin kein Mensch, ein Wurm; ein Raub</w:t>
      </w:r>
      <w:r>
        <w:br/>
        <w:t>Der Wut, ein Spott der Leute.</w:t>
      </w:r>
    </w:p>
    <w:p w14:paraId="68750B5B" w14:textId="77777777" w:rsidR="00EB5794" w:rsidRDefault="00EB5794" w:rsidP="00EB5794">
      <w:pPr>
        <w:pStyle w:val="StandardWeb"/>
      </w:pPr>
      <w:r>
        <w:t>Ich ruf und du antwortest nie,</w:t>
      </w:r>
      <w:r>
        <w:br/>
        <w:t>Und mich verlassen alle.</w:t>
      </w:r>
      <w:r>
        <w:br/>
        <w:t>In meinem Durste reichen sie</w:t>
      </w:r>
      <w:r>
        <w:br/>
        <w:t>Mir Essig dar und Galle.</w:t>
      </w:r>
      <w:r>
        <w:br/>
        <w:t>Wie Wachs zerschmelzt in mir mein Herz.</w:t>
      </w:r>
      <w:r>
        <w:br/>
        <w:t>Sie sehn mit Freuden meinen Schmerz,</w:t>
      </w:r>
      <w:r>
        <w:br/>
        <w:t>Die Arbeit meiner Seelen.</w:t>
      </w:r>
      <w:r>
        <w:br/>
        <w:t>Warum verläßt du deinen Knecht?</w:t>
      </w:r>
      <w:r>
        <w:br/>
        <w:t>Mein Gott! mein Gott! ich leid und möcht</w:t>
      </w:r>
      <w:r>
        <w:br/>
        <w:t>All mein Gebeine zählen.«</w:t>
      </w:r>
    </w:p>
    <w:p w14:paraId="6D41A1CF" w14:textId="77777777" w:rsidR="00EB5794" w:rsidRDefault="00EB5794" w:rsidP="00EB5794">
      <w:pPr>
        <w:pStyle w:val="StandardWeb"/>
      </w:pPr>
      <w:r>
        <w:t>Du neigst dein Haupt. Es ist vollbracht.</w:t>
      </w:r>
      <w:r>
        <w:br/>
        <w:t>Du stirbst! die Erd erschüttert.</w:t>
      </w:r>
      <w:r>
        <w:br/>
        <w:t>Die Arbeit hab ich dir gemacht,</w:t>
      </w:r>
      <w:r>
        <w:br/>
        <w:t>Herr, meine Seele zittert.</w:t>
      </w:r>
      <w:r>
        <w:br/>
        <w:t>Was ist der Mensch, den du befreit?</w:t>
      </w:r>
      <w:r>
        <w:br/>
        <w:t>O wär ich doch ganz Dankbarkeit?</w:t>
      </w:r>
      <w:r>
        <w:br/>
        <w:t>Herr, laß mich Gnade finden.</w:t>
      </w:r>
      <w:r>
        <w:br/>
        <w:t>Und deine Liebe dringe mich,</w:t>
      </w:r>
      <w:r>
        <w:br/>
        <w:t>Daß ich dich wieder lieb, und dich</w:t>
      </w:r>
      <w:r>
        <w:br/>
        <w:t>Nie kreuzige mit Sünden!</w:t>
      </w:r>
    </w:p>
    <w:p w14:paraId="09E976CB" w14:textId="77777777" w:rsidR="00EB5794" w:rsidRDefault="00EB5794" w:rsidP="00EB5794">
      <w:pPr>
        <w:pStyle w:val="StandardWeb"/>
      </w:pPr>
      <w:r>
        <w:t>Welch Warten einer ewgen Pein</w:t>
      </w:r>
      <w:r>
        <w:br/>
        <w:t>Für die, die dich verachten;</w:t>
      </w:r>
      <w:r>
        <w:br/>
        <w:t>Die, solcher Gnade wert zu sein,</w:t>
      </w:r>
      <w:r>
        <w:br/>
        <w:t>Nach keinem Glauben trachten!</w:t>
      </w:r>
      <w:r>
        <w:br/>
        <w:t>Für die, die dein Verdienst gestehn,</w:t>
      </w:r>
      <w:r>
        <w:br/>
        <w:t>Und dich durch ihre Laster schmähn,</w:t>
      </w:r>
      <w:r>
        <w:br/>
        <w:t>Als einen Sündendiener!</w:t>
      </w:r>
      <w:r>
        <w:br/>
        <w:t>Wer dich nicht liebt, kömmt ins Gericht.</w:t>
      </w:r>
      <w:r>
        <w:br/>
        <w:t>Wer nicht dein Wort hält, liebt dich nicht;</w:t>
      </w:r>
      <w:r>
        <w:br/>
        <w:t>Ihm bist du kein Versühner.</w:t>
      </w:r>
    </w:p>
    <w:p w14:paraId="5C7EEF22" w14:textId="77777777" w:rsidR="00EB5794" w:rsidRDefault="00EB5794" w:rsidP="00EB5794">
      <w:pPr>
        <w:pStyle w:val="StandardWeb"/>
      </w:pPr>
      <w:r>
        <w:t>Du hast’s gesagt. Du wirst die Kraft</w:t>
      </w:r>
      <w:r>
        <w:br/>
        <w:t>Zur Heiligung mir schenken.</w:t>
      </w:r>
      <w:r>
        <w:br/>
        <w:t>Dein Blut ist’s, das mir Trost verschafft,</w:t>
      </w:r>
      <w:r>
        <w:br/>
        <w:t>Wenn mich die Sünden kränken.</w:t>
      </w:r>
      <w:r>
        <w:br/>
        <w:t>Laß mich im Eifer des Gebets,</w:t>
      </w:r>
      <w:r>
        <w:br/>
        <w:t>Laß mich in Lieb und Demut stets</w:t>
      </w:r>
      <w:r>
        <w:br/>
        <w:t>Vor dir erfunden werden.</w:t>
      </w:r>
      <w:r>
        <w:br/>
        <w:t>Dein Heil sei mir der Schirm in Not,</w:t>
      </w:r>
      <w:r>
        <w:br/>
        <w:t>Mein Stab im Glück, mein Schild im Tod,</w:t>
      </w:r>
      <w:r>
        <w:br/>
        <w:t>Mein letzter Trost auf Erden!</w:t>
      </w:r>
    </w:p>
    <w:p w14:paraId="7DCB6E73" w14:textId="77777777" w:rsidR="00EB5794" w:rsidRDefault="00EB5794" w:rsidP="00EB5794">
      <w:pPr>
        <w:pStyle w:val="berschrift1"/>
      </w:pPr>
      <w:r>
        <w:rPr>
          <w:rStyle w:val="screen-reader-text"/>
        </w:rPr>
        <w:t>Erinnre dich, mein Geist, erfreut</w:t>
      </w:r>
      <w:r>
        <w:t xml:space="preserve"> </w:t>
      </w:r>
    </w:p>
    <w:p w14:paraId="005923E6" w14:textId="77777777" w:rsidR="00EB5794" w:rsidRDefault="00EB5794" w:rsidP="00EB5794">
      <w:pPr>
        <w:pStyle w:val="StandardWeb"/>
      </w:pPr>
      <w:r>
        <w:t>Erinnre dich, mein Geist, erfreut</w:t>
      </w:r>
      <w:r>
        <w:br/>
        <w:t>Des hohen Tags der Herrlichkeit;</w:t>
      </w:r>
      <w:r>
        <w:br/>
        <w:t>Halt im Gedächtnis Jesum Christ,</w:t>
      </w:r>
      <w:r>
        <w:br/>
        <w:t>Der von dem Tod erstanden ist!</w:t>
      </w:r>
    </w:p>
    <w:p w14:paraId="76C2D43E" w14:textId="77777777" w:rsidR="00EB5794" w:rsidRDefault="00EB5794" w:rsidP="00EB5794">
      <w:pPr>
        <w:pStyle w:val="StandardWeb"/>
      </w:pPr>
      <w:r>
        <w:t>Fühl alle Dankbarkeit für ihn,</w:t>
      </w:r>
      <w:r>
        <w:br/>
        <w:t>Als ob er heute dir erschien,</w:t>
      </w:r>
      <w:r>
        <w:br/>
        <w:t>Als spräch er: Friede sei mit dir!</w:t>
      </w:r>
      <w:r>
        <w:br/>
        <w:t>So freue dich, mein Geist, in mir!</w:t>
      </w:r>
    </w:p>
    <w:p w14:paraId="2B553661" w14:textId="77777777" w:rsidR="00EB5794" w:rsidRDefault="00EB5794" w:rsidP="00EB5794">
      <w:pPr>
        <w:pStyle w:val="StandardWeb"/>
      </w:pPr>
      <w:r>
        <w:t>Schau über dich, und bet ihn an.</w:t>
      </w:r>
      <w:r>
        <w:br/>
        <w:t>Er mißt den Sternen ihre Bahn;</w:t>
      </w:r>
      <w:r>
        <w:br/>
        <w:t>Er lebt und herrscht mit Gott vereint,</w:t>
      </w:r>
      <w:r>
        <w:br/>
        <w:t>Und ist dein König und dein Freund.</w:t>
      </w:r>
    </w:p>
    <w:p w14:paraId="7F13DFA8" w14:textId="77777777" w:rsidR="00EB5794" w:rsidRDefault="00EB5794" w:rsidP="00EB5794">
      <w:pPr>
        <w:pStyle w:val="StandardWeb"/>
      </w:pPr>
      <w:r>
        <w:t>Macht, Ruhm und Hoheit immerdar</w:t>
      </w:r>
      <w:r>
        <w:br/>
        <w:t>Dem, der da ist, und der da war!</w:t>
      </w:r>
      <w:r>
        <w:br/>
        <w:t>Sein Name sei gebenedeit,</w:t>
      </w:r>
      <w:r>
        <w:br/>
        <w:t>Von nun an bis in Ewigkeit!</w:t>
      </w:r>
    </w:p>
    <w:p w14:paraId="3878279E" w14:textId="77777777" w:rsidR="00EB5794" w:rsidRDefault="00EB5794" w:rsidP="00EB5794">
      <w:pPr>
        <w:pStyle w:val="StandardWeb"/>
      </w:pPr>
      <w:r>
        <w:t>O Glaube, der das Herz erhöht!</w:t>
      </w:r>
      <w:r>
        <w:br/>
        <w:t>Was ist der Erde Majestät,</w:t>
      </w:r>
      <w:r>
        <w:br/>
        <w:t>Wenn sie mein Geist mit der vergleicht,</w:t>
      </w:r>
      <w:r>
        <w:br/>
        <w:t>Die ich durch Gottes Sohn erreicht?</w:t>
      </w:r>
    </w:p>
    <w:p w14:paraId="7494AE57" w14:textId="77777777" w:rsidR="00EB5794" w:rsidRDefault="00EB5794" w:rsidP="00EB5794">
      <w:pPr>
        <w:pStyle w:val="StandardWeb"/>
      </w:pPr>
      <w:r>
        <w:t>Vor seinem Thron, in seinem Reich,</w:t>
      </w:r>
      <w:r>
        <w:br/>
        <w:t>Unsterblich, heilig, Engeln gleich,</w:t>
      </w:r>
      <w:r>
        <w:br/>
        <w:t>Und ewig, ewig selig sein;</w:t>
      </w:r>
      <w:r>
        <w:br/>
        <w:t>Herr, welche Herrlichkeit ist mein!</w:t>
      </w:r>
    </w:p>
    <w:p w14:paraId="06F12690" w14:textId="77777777" w:rsidR="00EB5794" w:rsidRDefault="00EB5794" w:rsidP="00EB5794">
      <w:pPr>
        <w:pStyle w:val="StandardWeb"/>
      </w:pPr>
      <w:r>
        <w:t>Mein Herz erliegt froh unter ihr;</w:t>
      </w:r>
      <w:r>
        <w:br/>
        <w:t>Lieb und Verwundrung kämpft in mir,</w:t>
      </w:r>
      <w:r>
        <w:br/>
        <w:t>Und voll von Ehrfurcht, Dank und Pflicht,</w:t>
      </w:r>
      <w:r>
        <w:br/>
        <w:t>Fall ich, Gott, auf mein Angesicht.</w:t>
      </w:r>
    </w:p>
    <w:p w14:paraId="6C61059A" w14:textId="77777777" w:rsidR="00EB5794" w:rsidRDefault="00EB5794" w:rsidP="00EB5794">
      <w:pPr>
        <w:pStyle w:val="StandardWeb"/>
      </w:pPr>
      <w:r>
        <w:t>Du, der du in den Himmeln thronst,</w:t>
      </w:r>
      <w:r>
        <w:br/>
        <w:t>Ich soll da wohnen, wo du wohnst?</w:t>
      </w:r>
      <w:r>
        <w:br/>
        <w:t>Und du erfüllst einst mein Vertraun,</w:t>
      </w:r>
      <w:r>
        <w:br/>
        <w:t>In meinem Fleische dich zu schaun?</w:t>
      </w:r>
    </w:p>
    <w:p w14:paraId="6120D3FD" w14:textId="77777777" w:rsidR="00EB5794" w:rsidRDefault="00EB5794" w:rsidP="00EB5794">
      <w:pPr>
        <w:pStyle w:val="StandardWeb"/>
      </w:pPr>
      <w:r>
        <w:t>Ich soll, wenn du, des Lebens Fürst,</w:t>
      </w:r>
      <w:r>
        <w:br/>
        <w:t>In Wolken göttlich kommen wirst,</w:t>
      </w:r>
      <w:r>
        <w:br/>
        <w:t>Erweckt aus meinem Grabe gehn,</w:t>
      </w:r>
      <w:r>
        <w:br/>
        <w:t>Und rein zu deiner Rechten stehn?</w:t>
      </w:r>
    </w:p>
    <w:p w14:paraId="4371723E" w14:textId="77777777" w:rsidR="00EB5794" w:rsidRDefault="00EB5794" w:rsidP="00EB5794">
      <w:pPr>
        <w:pStyle w:val="StandardWeb"/>
      </w:pPr>
      <w:r>
        <w:t>Mit Engeln und mit Seraphim,</w:t>
      </w:r>
      <w:r>
        <w:br/>
        <w:t>Mit Thronen und mit Cherubim,</w:t>
      </w:r>
      <w:r>
        <w:br/>
        <w:t>Mit allen Frommen aller Zeit</w:t>
      </w:r>
      <w:r>
        <w:br/>
        <w:t>Soll ich mich freun in Ewigkeit?</w:t>
      </w:r>
    </w:p>
    <w:p w14:paraId="72388C7D" w14:textId="77777777" w:rsidR="00EB5794" w:rsidRDefault="00EB5794" w:rsidP="00EB5794">
      <w:pPr>
        <w:pStyle w:val="StandardWeb"/>
      </w:pPr>
      <w:r>
        <w:t>Zu welchem Glück, zu welchem Ruhm</w:t>
      </w:r>
      <w:r>
        <w:br/>
        <w:t>Erhebt uns nicht das Christentum!</w:t>
      </w:r>
      <w:r>
        <w:br/>
        <w:t>Mit dir gekreuzigt, Gottes Sohn,</w:t>
      </w:r>
      <w:r>
        <w:br/>
        <w:t>Sind wir auch auferstanden schon.</w:t>
      </w:r>
    </w:p>
    <w:p w14:paraId="7E727AB0" w14:textId="77777777" w:rsidR="00EB5794" w:rsidRDefault="00EB5794" w:rsidP="00EB5794">
      <w:pPr>
        <w:pStyle w:val="StandardWeb"/>
      </w:pPr>
      <w:r>
        <w:t>Nie komm es mir aus meinem Sinn,</w:t>
      </w:r>
      <w:r>
        <w:br/>
        <w:t>Was ich, mein Heil, dir schuldig bin;</w:t>
      </w:r>
      <w:r>
        <w:br/>
        <w:t>Damit ich mich, in Liebe treu,</w:t>
      </w:r>
      <w:r>
        <w:br/>
        <w:t>Zu deinem Bilde stets erneu.</w:t>
      </w:r>
    </w:p>
    <w:p w14:paraId="08D9A5B5" w14:textId="77777777" w:rsidR="00EB5794" w:rsidRDefault="00EB5794" w:rsidP="00EB5794">
      <w:pPr>
        <w:pStyle w:val="StandardWeb"/>
      </w:pPr>
      <w:r>
        <w:t>Er ist’s, der alles in uns schafft,</w:t>
      </w:r>
      <w:r>
        <w:br/>
        <w:t>Sein ist das Reich, sein ist die Kraft.</w:t>
      </w:r>
      <w:r>
        <w:br/>
        <w:t>Halt im Gedächtnis Jesum Christ,</w:t>
      </w:r>
      <w:r>
        <w:br/>
        <w:t>Der von dem Tod erstanden ist.</w:t>
      </w:r>
    </w:p>
    <w:p w14:paraId="4B6F4DF8" w14:textId="77777777" w:rsidR="00865204" w:rsidRDefault="00865204" w:rsidP="00865204">
      <w:pPr>
        <w:pStyle w:val="berschrift1"/>
      </w:pPr>
      <w:r>
        <w:rPr>
          <w:rStyle w:val="screen-reader-text"/>
        </w:rPr>
        <w:t>Freiwillig hab ich’s dargebracht,</w:t>
      </w:r>
      <w:r>
        <w:t xml:space="preserve"> </w:t>
      </w:r>
    </w:p>
    <w:p w14:paraId="080EF226" w14:textId="77777777" w:rsidR="00865204" w:rsidRDefault="00865204" w:rsidP="00865204">
      <w:pPr>
        <w:pStyle w:val="StandardWeb"/>
      </w:pPr>
      <w:r>
        <w:t>»Freiwillig hab ich’s dargebracht,</w:t>
      </w:r>
      <w:r>
        <w:br/>
        <w:t>Und niemand nimmt mein Leben.</w:t>
      </w:r>
      <w:r>
        <w:br/>
        <w:t>Es selbst zu lassen, hab ich Macht,</w:t>
      </w:r>
      <w:r>
        <w:br/>
        <w:t>Macht, wieder mir’s zu geben.</w:t>
      </w:r>
      <w:r>
        <w:br/>
        <w:t>Und darum liebt mein Vater mich,</w:t>
      </w:r>
      <w:r>
        <w:br/>
        <w:t>Daß ich mein Leben laß, und ich</w:t>
      </w:r>
      <w:r>
        <w:br/>
        <w:t>Für meine Feind es lasse.</w:t>
      </w:r>
    </w:p>
    <w:p w14:paraId="406C411F" w14:textId="77777777" w:rsidR="00865204" w:rsidRDefault="00865204" w:rsidP="00865204">
      <w:pPr>
        <w:pStyle w:val="StandardWeb"/>
      </w:pPr>
      <w:r>
        <w:t>Ich bin in meiner Niedrigkeit</w:t>
      </w:r>
      <w:r>
        <w:br/>
        <w:t>Ein Ärgernis auf Erden;</w:t>
      </w:r>
      <w:r>
        <w:br/>
        <w:t>Verschmäht, gegeißelt und verspeit,</w:t>
      </w:r>
      <w:r>
        <w:br/>
        <w:t>Gekreuzigt werd ich werden.</w:t>
      </w:r>
      <w:r>
        <w:br/>
        <w:t>Wenn alles dies vollendet ist:</w:t>
      </w:r>
      <w:r>
        <w:br/>
        <w:t>So wird des Menschen Sohn, der Christ,</w:t>
      </w:r>
      <w:r>
        <w:br/>
        <w:t>Nicht die Verwesung sehen.</w:t>
      </w:r>
    </w:p>
    <w:p w14:paraId="140B0746" w14:textId="77777777" w:rsidR="00865204" w:rsidRDefault="00865204" w:rsidP="00865204">
      <w:pPr>
        <w:pStyle w:val="StandardWeb"/>
      </w:pPr>
      <w:r>
        <w:t>Weil er sich selbst erniedrigt hat:</w:t>
      </w:r>
      <w:r>
        <w:br/>
        <w:t>So wird ihn Gott erhöhen.</w:t>
      </w:r>
      <w:r>
        <w:br/>
        <w:t>Ich leid und sterb an eurer Statt,</w:t>
      </w:r>
      <w:r>
        <w:br/>
        <w:t>Dann werd ich auferstehen.</w:t>
      </w:r>
      <w:r>
        <w:br/>
        <w:t>Am dritten Tag geh ich heraus,</w:t>
      </w:r>
      <w:r>
        <w:br/>
        <w:t>Lösch alle Schmach des Kreuzes aus.</w:t>
      </w:r>
      <w:r>
        <w:br/>
        <w:t>Als Gottes Sohn bewiesen.</w:t>
      </w:r>
    </w:p>
    <w:p w14:paraId="0622C713" w14:textId="77777777" w:rsidR="00865204" w:rsidRDefault="00865204" w:rsidP="00865204">
      <w:pPr>
        <w:pStyle w:val="StandardWeb"/>
      </w:pPr>
      <w:r>
        <w:t>Ich will euch sehn, erfreuet euch,</w:t>
      </w:r>
      <w:r>
        <w:br/>
        <w:t>Euch siegreich wiedersehen;</w:t>
      </w:r>
      <w:r>
        <w:br/>
        <w:t>Euch lehren, meines Vaters Reich</w:t>
      </w:r>
      <w:r>
        <w:br/>
        <w:t>Und hohen Rat verstehen;</w:t>
      </w:r>
      <w:r>
        <w:br/>
        <w:t>Euch den verheißnen Geist verleihn;</w:t>
      </w:r>
      <w:r>
        <w:br/>
        <w:t>Und ihr sollt meine Zeugen sein,</w:t>
      </w:r>
      <w:r>
        <w:br/>
        <w:t>Daß ich vom Tod erstanden.</w:t>
      </w:r>
    </w:p>
    <w:p w14:paraId="7F3BD1AE" w14:textId="77777777" w:rsidR="00865204" w:rsidRDefault="00865204" w:rsidP="00865204">
      <w:pPr>
        <w:pStyle w:val="StandardWeb"/>
      </w:pPr>
      <w:r>
        <w:t>Geht hin und lehret alle Welt;</w:t>
      </w:r>
      <w:r>
        <w:br/>
        <w:t>Ich bin des Weibes Samen,</w:t>
      </w:r>
      <w:r>
        <w:br/>
        <w:t>Der Samen Abrahams, der Held;</w:t>
      </w:r>
      <w:r>
        <w:br/>
        <w:t>Und tauft in meinem Namen.</w:t>
      </w:r>
      <w:r>
        <w:br/>
        <w:t>Wer an Gott gläubt, gläubt auch an mich.</w:t>
      </w:r>
      <w:r>
        <w:br/>
        <w:t>Tut Wunder, und beweist, daß ich</w:t>
      </w:r>
      <w:r>
        <w:br/>
        <w:t>Zur Rechten Gottes sitze.</w:t>
      </w:r>
    </w:p>
    <w:p w14:paraId="34E7FFBD" w14:textId="77777777" w:rsidR="00865204" w:rsidRDefault="00865204" w:rsidP="00865204">
      <w:pPr>
        <w:pStyle w:val="StandardWeb"/>
      </w:pPr>
      <w:r>
        <w:t>Kämpft für mein Evangelium,</w:t>
      </w:r>
      <w:r>
        <w:br/>
        <w:t>Und freuet euch der Leiden.</w:t>
      </w:r>
      <w:r>
        <w:br/>
        <w:t>Kein Engel und kein Fürstentum,</w:t>
      </w:r>
      <w:r>
        <w:br/>
        <w:t>Nichts soll euch von mir scheiden.</w:t>
      </w:r>
      <w:r>
        <w:br/>
        <w:t>Man wird euch hassen, und euch schmähn,</w:t>
      </w:r>
      <w:r>
        <w:br/>
        <w:t>Euch töten; dennoch soll’s geschehn,</w:t>
      </w:r>
      <w:r>
        <w:br/>
        <w:t>Daß eure Lehre sieget.«</w:t>
      </w:r>
    </w:p>
    <w:p w14:paraId="434AD57E" w14:textId="77777777" w:rsidR="00865204" w:rsidRDefault="00865204" w:rsidP="00865204">
      <w:pPr>
        <w:pStyle w:val="StandardWeb"/>
      </w:pPr>
      <w:r>
        <w:t>Herr, unser Heil! sie hat gesiegt,</w:t>
      </w:r>
      <w:r>
        <w:br/>
        <w:t>Und siegt in allen Landen,</w:t>
      </w:r>
      <w:r>
        <w:br/>
        <w:t>Und zeuget, daß dein Wort nicht trügt,</w:t>
      </w:r>
      <w:r>
        <w:br/>
        <w:t>Und zeugt, du bist erstanden.</w:t>
      </w:r>
      <w:r>
        <w:br/>
        <w:t>Dein Kreuz, an das man dich erhöht,</w:t>
      </w:r>
      <w:r>
        <w:br/>
        <w:t>Verwandelt sich in Majestät;</w:t>
      </w:r>
      <w:r>
        <w:br/>
        <w:t>Du gehst aus deinem Grabe.</w:t>
      </w:r>
    </w:p>
    <w:p w14:paraId="28ED28D4" w14:textId="77777777" w:rsidR="00865204" w:rsidRDefault="00865204" w:rsidP="00865204">
      <w:pPr>
        <w:pStyle w:val="StandardWeb"/>
      </w:pPr>
      <w:r>
        <w:t>Gehaßt in deiner Niedrigkeit,</w:t>
      </w:r>
      <w:r>
        <w:br/>
        <w:t>Warst du ein Ziel des Spottes,</w:t>
      </w:r>
      <w:r>
        <w:br/>
        <w:t>Und zeigtest doch zu gleicher Zeit</w:t>
      </w:r>
      <w:r>
        <w:br/>
        <w:t>An dir die Hoheit Gottes.</w:t>
      </w:r>
      <w:r>
        <w:br/>
        <w:t>Dein Kreuz schien zwar der Welt ein Greul;</w:t>
      </w:r>
      <w:r>
        <w:br/>
        <w:t>Doch sterben für der Feinde Heil,</w:t>
      </w:r>
      <w:r>
        <w:br/>
        <w:t>Dies ist die höchste Tugend.</w:t>
      </w:r>
    </w:p>
    <w:p w14:paraId="2D440FA1" w14:textId="77777777" w:rsidR="00865204" w:rsidRDefault="00865204" w:rsidP="00865204">
      <w:pPr>
        <w:pStyle w:val="StandardWeb"/>
      </w:pPr>
      <w:r>
        <w:t>Dein Reich war nicht von dieser Welt,</w:t>
      </w:r>
      <w:r>
        <w:br/>
        <w:t>Dein Ruhm nicht Menschenehre.</w:t>
      </w:r>
      <w:r>
        <w:br/>
        <w:t>An Demut groß, an Lieb ein Held.</w:t>
      </w:r>
      <w:r>
        <w:br/>
        <w:t>Und göttlich in der Lehre;</w:t>
      </w:r>
      <w:r>
        <w:br/>
        <w:t>Geduldig, und von Sünden rein,</w:t>
      </w:r>
      <w:r>
        <w:br/>
        <w:t>Gehorsam, bis zum Kreuze, sein;</w:t>
      </w:r>
      <w:r>
        <w:br/>
        <w:t>Dies war des Heilands Größe.</w:t>
      </w:r>
    </w:p>
    <w:p w14:paraId="27185953" w14:textId="77777777" w:rsidR="00865204" w:rsidRDefault="00865204" w:rsidP="00865204">
      <w:pPr>
        <w:pStyle w:val="StandardWeb"/>
      </w:pPr>
      <w:r>
        <w:t>Du starbst am Kreuz. Doch war dir nicht</w:t>
      </w:r>
      <w:r>
        <w:br/>
        <w:t>Die Kraft des Herrn gegeben?</w:t>
      </w:r>
      <w:r>
        <w:br/>
        <w:t>Wer gab den Blinden das Gesicht?</w:t>
      </w:r>
      <w:r>
        <w:br/>
        <w:t>Den Toten selbst das Leben?</w:t>
      </w:r>
      <w:r>
        <w:br/>
        <w:t>Und wem gehorchte Wind und Meer?</w:t>
      </w:r>
      <w:r>
        <w:br/>
        <w:t>Und wem der bösen Geister Heer?</w:t>
      </w:r>
      <w:r>
        <w:br/>
        <w:t>Du warst von Gott gekommen.</w:t>
      </w:r>
    </w:p>
    <w:p w14:paraId="6C2783B7" w14:textId="77777777" w:rsidR="00865204" w:rsidRDefault="00865204" w:rsidP="00865204">
      <w:pPr>
        <w:pStyle w:val="StandardWeb"/>
      </w:pPr>
      <w:r>
        <w:t>Nun irren mich nicht Schmach und Spott,</w:t>
      </w:r>
      <w:r>
        <w:br/>
        <w:t>Noch deines Kreuzes Schanden.</w:t>
      </w:r>
      <w:r>
        <w:br/>
        <w:t>Du bist mein Herr, du bist mein Gott;</w:t>
      </w:r>
      <w:r>
        <w:br/>
        <w:t>Denn du bist auferstanden.</w:t>
      </w:r>
      <w:r>
        <w:br/>
        <w:t>Du bist mein Heil, mein Fels, mein Hort,</w:t>
      </w:r>
      <w:r>
        <w:br/>
        <w:t>Der Herr, durch dessen mächtig Wort</w:t>
      </w:r>
      <w:r>
        <w:br/>
        <w:t>Auch ich einst ewig lebe.</w:t>
      </w:r>
    </w:p>
    <w:p w14:paraId="42F4F705" w14:textId="77777777" w:rsidR="00865204" w:rsidRDefault="00865204" w:rsidP="00865204">
      <w:pPr>
        <w:pStyle w:val="StandardWeb"/>
      </w:pPr>
      <w:r>
        <w:t>Wir sind nun göttlichen Geschlechts,</w:t>
      </w:r>
      <w:r>
        <w:br/>
        <w:t>Durch dich des Himmels Erben.</w:t>
      </w:r>
      <w:r>
        <w:br/>
        <w:t>Dies ist die Hoffnung deines Knechts,</w:t>
      </w:r>
      <w:r>
        <w:br/>
        <w:t>In dieser will ich sterben.</w:t>
      </w:r>
      <w:r>
        <w:br/>
        <w:t>Wie du vom Tod erstanden bist;</w:t>
      </w:r>
      <w:r>
        <w:br/>
        <w:t>So werd auch ich, Herr Jesu Christ,</w:t>
      </w:r>
      <w:r>
        <w:br/>
        <w:t>Am jüngsten Tag erstehen.</w:t>
      </w:r>
    </w:p>
    <w:p w14:paraId="012E9A3E" w14:textId="77777777" w:rsidR="00EB5794" w:rsidRDefault="00EB5794" w:rsidP="00EB5794">
      <w:pPr>
        <w:pStyle w:val="berschrift1"/>
        <w:rPr>
          <w:szCs w:val="36"/>
        </w:rPr>
      </w:pPr>
      <w:r w:rsidRPr="00EB5794">
        <w:t>Für alle Güte sei gepreist,</w:t>
      </w:r>
      <w:r>
        <w:t xml:space="preserve"> </w:t>
      </w:r>
    </w:p>
    <w:p w14:paraId="73DFF9F6" w14:textId="77777777" w:rsidR="00EB5794" w:rsidRDefault="00EB5794" w:rsidP="00EB5794">
      <w:pPr>
        <w:pStyle w:val="StandardWeb"/>
      </w:pPr>
      <w:r>
        <w:t>Für alle Güte sei gepreist,</w:t>
      </w:r>
      <w:r>
        <w:br/>
        <w:t>Gott Vater, Sohn und heilger Geist!</w:t>
      </w:r>
      <w:r>
        <w:br/>
        <w:t>Ihr bin ich zu geringe.</w:t>
      </w:r>
      <w:r>
        <w:br/>
        <w:t>Vernimm den Dank,</w:t>
      </w:r>
      <w:r>
        <w:br/>
        <w:t>Den Lobgesang,</w:t>
      </w:r>
      <w:r>
        <w:br/>
        <w:t>Den ich dir kindlich singe.</w:t>
      </w:r>
    </w:p>
    <w:p w14:paraId="72855078" w14:textId="77777777" w:rsidR="00EB5794" w:rsidRDefault="00EB5794" w:rsidP="00EB5794">
      <w:pPr>
        <w:pStyle w:val="StandardWeb"/>
      </w:pPr>
      <w:r>
        <w:t>Du nahmst dich meiner herzlich an,</w:t>
      </w:r>
      <w:r>
        <w:br/>
        <w:t>Hast Großes heut an mir getan,</w:t>
      </w:r>
      <w:r>
        <w:br/>
        <w:t>Mir mein Gebet gewähret;</w:t>
      </w:r>
      <w:r>
        <w:br/>
        <w:t>Hast väterlich</w:t>
      </w:r>
      <w:r>
        <w:br/>
        <w:t>Mein Haus und mich</w:t>
      </w:r>
      <w:r>
        <w:br/>
        <w:t>Beschützet und genähret.</w:t>
      </w:r>
    </w:p>
    <w:p w14:paraId="7F6D0BF1" w14:textId="77777777" w:rsidR="00EB5794" w:rsidRDefault="00EB5794" w:rsidP="00EB5794">
      <w:pPr>
        <w:pStyle w:val="StandardWeb"/>
      </w:pPr>
      <w:r>
        <w:t>Herr, was ich bin, ist dein Geschenk;</w:t>
      </w:r>
      <w:r>
        <w:br/>
        <w:t>Der Geist, mit dem ich dein gedenk,</w:t>
      </w:r>
      <w:r>
        <w:br/>
        <w:t>Ein ruhiges Gemüte;</w:t>
      </w:r>
      <w:r>
        <w:br/>
        <w:t>Was ich vermag</w:t>
      </w:r>
      <w:r>
        <w:br/>
        <w:t>Bis diesen Tag,</w:t>
      </w:r>
      <w:r>
        <w:br/>
        <w:t>Ist alles deine Güte.</w:t>
      </w:r>
    </w:p>
    <w:p w14:paraId="1570229A" w14:textId="77777777" w:rsidR="00EB5794" w:rsidRDefault="00EB5794" w:rsidP="00EB5794">
      <w:pPr>
        <w:pStyle w:val="StandardWeb"/>
      </w:pPr>
      <w:r>
        <w:t>Sei auch, nach deiner Lieb und Macht,</w:t>
      </w:r>
      <w:r>
        <w:br/>
        <w:t>Mein Schutz und Schirm in dieser Nacht;</w:t>
      </w:r>
      <w:r>
        <w:br/>
        <w:t>Vergib mir meine Sünden.</w:t>
      </w:r>
      <w:r>
        <w:br/>
        <w:t>Und kömmt mein Tod,</w:t>
      </w:r>
      <w:r>
        <w:br/>
        <w:t>Herr Zebaoth,</w:t>
      </w:r>
      <w:r>
        <w:br/>
        <w:t>So laß mich Gnade finden.</w:t>
      </w:r>
    </w:p>
    <w:p w14:paraId="4EA4F8B2" w14:textId="77777777" w:rsidR="00EB5794" w:rsidRDefault="00EB5794" w:rsidP="00EB5794">
      <w:pPr>
        <w:pStyle w:val="berschrift1"/>
      </w:pPr>
      <w:r>
        <w:rPr>
          <w:rStyle w:val="screen-reader-text"/>
        </w:rPr>
        <w:t>Gedanke, der uns Leben gibt</w:t>
      </w:r>
    </w:p>
    <w:p w14:paraId="29E59B82" w14:textId="77777777" w:rsidR="00EB5794" w:rsidRDefault="00EB5794" w:rsidP="00EB5794">
      <w:pPr>
        <w:pStyle w:val="StandardWeb"/>
      </w:pPr>
      <w:r>
        <w:t>Gedanke, der uns Leben gibt,</w:t>
      </w:r>
      <w:r>
        <w:br/>
        <w:t>Welch Herz vermag dich auszudenken!</w:t>
      </w:r>
      <w:r>
        <w:br/>
        <w:t>»Also hat Gott die Welt geliebt,</w:t>
      </w:r>
      <w:r>
        <w:br/>
        <w:t>Uns seinen Sohn zu schenken!«</w:t>
      </w:r>
    </w:p>
    <w:p w14:paraId="688B91B5" w14:textId="77777777" w:rsidR="00EB5794" w:rsidRDefault="00EB5794" w:rsidP="00EB5794">
      <w:pPr>
        <w:pStyle w:val="StandardWeb"/>
      </w:pPr>
      <w:r>
        <w:t>Hoch über die Vernunft erhöht,</w:t>
      </w:r>
      <w:r>
        <w:br/>
        <w:t>Umringt mit heilgen Finsternissen,</w:t>
      </w:r>
      <w:r>
        <w:br/>
        <w:t>Füllst du mein Herz mit Majestät,</w:t>
      </w:r>
      <w:r>
        <w:br/>
        <w:t>Und stillest mein Gewissen.</w:t>
      </w:r>
    </w:p>
    <w:p w14:paraId="4D61B188" w14:textId="77777777" w:rsidR="00EB5794" w:rsidRDefault="00EB5794" w:rsidP="00EB5794">
      <w:pPr>
        <w:pStyle w:val="StandardWeb"/>
      </w:pPr>
      <w:r>
        <w:t>Ich kann der Sonne Wunder nicht,</w:t>
      </w:r>
      <w:r>
        <w:br/>
        <w:t>Noch ihren Lauf und Bau ergründen;</w:t>
      </w:r>
      <w:r>
        <w:br/>
        <w:t>Und doch kann ich der Sonne Licht</w:t>
      </w:r>
      <w:r>
        <w:br/>
        <w:t>Und ihre Wärm empfinden.</w:t>
      </w:r>
    </w:p>
    <w:p w14:paraId="37E49403" w14:textId="77777777" w:rsidR="00EB5794" w:rsidRDefault="00EB5794" w:rsidP="00EB5794">
      <w:pPr>
        <w:pStyle w:val="StandardWeb"/>
      </w:pPr>
      <w:r>
        <w:t>So kann mein Geist den hohen Rat</w:t>
      </w:r>
      <w:r>
        <w:br/>
        <w:t>Des Opfers Jesu nicht ergründen;</w:t>
      </w:r>
      <w:r>
        <w:br/>
        <w:t>Allein das Göttliche der Tat,</w:t>
      </w:r>
      <w:r>
        <w:br/>
        <w:t>Das kann mein Herz empfinden.</w:t>
      </w:r>
    </w:p>
    <w:p w14:paraId="570EF641" w14:textId="77777777" w:rsidR="00EB5794" w:rsidRDefault="00EB5794" w:rsidP="00EB5794">
      <w:pPr>
        <w:pStyle w:val="StandardWeb"/>
      </w:pPr>
      <w:r>
        <w:t>Nimm mir den Trost, daß Jesus Christ</w:t>
      </w:r>
      <w:r>
        <w:br/>
        <w:t>Am Kreuz nicht meine Schuld getragen,</w:t>
      </w:r>
      <w:r>
        <w:br/>
        <w:t>Nicht Gott und mein Erlöser ist:</w:t>
      </w:r>
      <w:r>
        <w:br/>
        <w:t>So werd ich angstvoll zagen.</w:t>
      </w:r>
    </w:p>
    <w:p w14:paraId="7409FA2C" w14:textId="77777777" w:rsidR="00EB5794" w:rsidRDefault="00EB5794" w:rsidP="00EB5794">
      <w:pPr>
        <w:pStyle w:val="StandardWeb"/>
      </w:pPr>
      <w:r>
        <w:t>Ist Christi Wort nicht Gottes Sinn:</w:t>
      </w:r>
      <w:r>
        <w:br/>
        <w:t>So werd ich ewig irren müssen,</w:t>
      </w:r>
      <w:r>
        <w:br/>
        <w:t>Und wer Gott ist, und was ich bin,</w:t>
      </w:r>
      <w:r>
        <w:br/>
        <w:t>Und werden soll, nicht wissen.</w:t>
      </w:r>
    </w:p>
    <w:p w14:paraId="3DCF4CAA" w14:textId="77777777" w:rsidR="00EB5794" w:rsidRDefault="00EB5794" w:rsidP="00EB5794">
      <w:pPr>
        <w:pStyle w:val="StandardWeb"/>
      </w:pPr>
      <w:r>
        <w:t>Nein, diesen Trost der Christenheit</w:t>
      </w:r>
      <w:r>
        <w:br/>
        <w:t>Soll mir kein frecher Spötter rauben;</w:t>
      </w:r>
      <w:r>
        <w:br/>
        <w:t>Ich fühle seine Göttlichkeit,</w:t>
      </w:r>
      <w:r>
        <w:br/>
        <w:t>Und halte fest am Glauben.</w:t>
      </w:r>
    </w:p>
    <w:p w14:paraId="54BCF823" w14:textId="77777777" w:rsidR="00EB5794" w:rsidRDefault="00EB5794" w:rsidP="00EB5794">
      <w:pPr>
        <w:pStyle w:val="StandardWeb"/>
      </w:pPr>
      <w:r>
        <w:t>Des Sohnes Gottes Eigentum,</w:t>
      </w:r>
      <w:r>
        <w:br/>
        <w:t>Durch ihn des ewgen Lebens Erbe,</w:t>
      </w:r>
      <w:r>
        <w:br/>
        <w:t>Dies bin ich; und das ist mein Ruhm,</w:t>
      </w:r>
      <w:r>
        <w:br/>
        <w:t>Auf den ich leb und sterbe.</w:t>
      </w:r>
    </w:p>
    <w:p w14:paraId="70884382" w14:textId="77777777" w:rsidR="00EB5794" w:rsidRDefault="00EB5794" w:rsidP="00EB5794">
      <w:pPr>
        <w:pStyle w:val="StandardWeb"/>
      </w:pPr>
      <w:r>
        <w:t>Er gibt mir seinen Geist, das Pfand,</w:t>
      </w:r>
      <w:r>
        <w:br/>
        <w:t>Daran wir seine Liebe merken,</w:t>
      </w:r>
      <w:r>
        <w:br/>
        <w:t>Und bildet uns durch seine Hand</w:t>
      </w:r>
      <w:r>
        <w:br/>
        <w:t>Zu allen guten Werken.</w:t>
      </w:r>
    </w:p>
    <w:p w14:paraId="3692C88A" w14:textId="77777777" w:rsidR="00EB5794" w:rsidRDefault="00EB5794" w:rsidP="00EB5794">
      <w:pPr>
        <w:pStyle w:val="StandardWeb"/>
      </w:pPr>
      <w:r>
        <w:t>So lang ich seinen Willen gern</w:t>
      </w:r>
      <w:r>
        <w:br/>
        <w:t>Mit einem reinen Herzen tue;</w:t>
      </w:r>
      <w:r>
        <w:br/>
        <w:t>So fühl ich eine Kraft des Herrn,</w:t>
      </w:r>
      <w:r>
        <w:br/>
        <w:t>Und schmecke Fried und Ruhe.</w:t>
      </w:r>
    </w:p>
    <w:p w14:paraId="382428C8" w14:textId="77777777" w:rsidR="00EB5794" w:rsidRDefault="00EB5794" w:rsidP="00EB5794">
      <w:pPr>
        <w:pStyle w:val="StandardWeb"/>
      </w:pPr>
      <w:r>
        <w:t>Und wenn mich meine Sünde kränkt,</w:t>
      </w:r>
      <w:r>
        <w:br/>
        <w:t>Und ich zu seinem Kreuze trete;</w:t>
      </w:r>
      <w:r>
        <w:br/>
        <w:t>So weiß ich, daß er mein gedenkt,</w:t>
      </w:r>
      <w:r>
        <w:br/>
        <w:t>Und tut, worum ich bete.</w:t>
      </w:r>
    </w:p>
    <w:p w14:paraId="5E3D418B" w14:textId="77777777" w:rsidR="00EB5794" w:rsidRDefault="00EB5794" w:rsidP="00EB5794">
      <w:pPr>
        <w:pStyle w:val="StandardWeb"/>
      </w:pPr>
      <w:r>
        <w:t>Ich weiß, daß mein Erlöser lebt,</w:t>
      </w:r>
      <w:r>
        <w:br/>
        <w:t>Daß ich, erwecket aus der Erde,</w:t>
      </w:r>
      <w:r>
        <w:br/>
        <w:t>Wenn er sich zum Gericht erhebt,</w:t>
      </w:r>
      <w:r>
        <w:br/>
        <w:t>Im Fleisch ihn schauen werde.</w:t>
      </w:r>
    </w:p>
    <w:p w14:paraId="6F0856DF" w14:textId="77777777" w:rsidR="00EB5794" w:rsidRDefault="00EB5794" w:rsidP="00EB5794">
      <w:pPr>
        <w:pStyle w:val="StandardWeb"/>
      </w:pPr>
      <w:r>
        <w:t>Kann unsre Lieb im Glauben hier</w:t>
      </w:r>
      <w:r>
        <w:br/>
        <w:t>Für den, der uns geliebt, erkalten?</w:t>
      </w:r>
      <w:r>
        <w:br/>
        <w:t>Dies ist die Lieb, o Gott! zu dir,</w:t>
      </w:r>
      <w:r>
        <w:br/>
        <w:t>Dein Wort von Herzen halten.</w:t>
      </w:r>
    </w:p>
    <w:p w14:paraId="2DF9A000" w14:textId="77777777" w:rsidR="00EB5794" w:rsidRDefault="00EB5794" w:rsidP="00EB5794">
      <w:pPr>
        <w:pStyle w:val="StandardWeb"/>
      </w:pPr>
      <w:r>
        <w:t>Erfüll mein Herz mit Dankbarkeit,</w:t>
      </w:r>
      <w:r>
        <w:br/>
        <w:t>So oft ich deinen Namen nenne,</w:t>
      </w:r>
      <w:r>
        <w:br/>
        <w:t>Und hilf, daß ich dich allezeit</w:t>
      </w:r>
      <w:r>
        <w:br/>
        <w:t>Treu vor der Welt bekenne.</w:t>
      </w:r>
    </w:p>
    <w:p w14:paraId="5C7BE48F" w14:textId="77777777" w:rsidR="00EB5794" w:rsidRDefault="00EB5794" w:rsidP="00EB5794">
      <w:pPr>
        <w:pStyle w:val="StandardWeb"/>
      </w:pPr>
      <w:r>
        <w:t>Soll ich dereinst noch würdig sein,</w:t>
      </w:r>
      <w:r>
        <w:br/>
        <w:t>Um deinetwillen Schmach zu leiden:</w:t>
      </w:r>
      <w:r>
        <w:br/>
        <w:t>So laß mich keine Schmach und Pein</w:t>
      </w:r>
      <w:r>
        <w:br/>
        <w:t>Von deiner Liebe scheiden!</w:t>
      </w:r>
    </w:p>
    <w:p w14:paraId="17FC2382" w14:textId="77777777" w:rsidR="00EB5794" w:rsidRDefault="00EB5794" w:rsidP="00EB5794">
      <w:pPr>
        <w:pStyle w:val="StandardWeb"/>
      </w:pPr>
      <w:r>
        <w:t>Und soll ich, Gott, nicht für und für</w:t>
      </w:r>
      <w:r>
        <w:br/>
        <w:t>Des Glaubens Freudigkeit empfinden:</w:t>
      </w:r>
      <w:r>
        <w:br/>
        <w:t>So wirk er doch sein Werk in mir,</w:t>
      </w:r>
      <w:r>
        <w:br/>
        <w:t>Und reinge mich von Sünden.</w:t>
      </w:r>
    </w:p>
    <w:p w14:paraId="3EEAF8BC" w14:textId="77777777" w:rsidR="00EB5794" w:rsidRDefault="00EB5794" w:rsidP="00EB5794">
      <w:pPr>
        <w:pStyle w:val="StandardWeb"/>
      </w:pPr>
      <w:r>
        <w:t>Hat Gott uns seinen Sohn geschenkt;</w:t>
      </w:r>
      <w:r>
        <w:br/>
        <w:t>(So laß mich noch im Tode denken!)</w:t>
      </w:r>
      <w:r>
        <w:br/>
        <w:t>Wie sollt uns der, der ihn geschenkt,</w:t>
      </w:r>
      <w:r>
        <w:br/>
        <w:t>Mit ihm nicht alles schenken!</w:t>
      </w:r>
    </w:p>
    <w:p w14:paraId="33256FB1" w14:textId="77777777" w:rsidR="00EB5794" w:rsidRDefault="00EB5794" w:rsidP="00EB5794">
      <w:pPr>
        <w:pStyle w:val="berschrift1"/>
      </w:pPr>
      <w:r>
        <w:rPr>
          <w:rStyle w:val="screen-reader-text"/>
        </w:rPr>
        <w:t>Gott ist mein Hort!</w:t>
      </w:r>
      <w:r>
        <w:t xml:space="preserve"> </w:t>
      </w:r>
    </w:p>
    <w:p w14:paraId="3E3AA7AD" w14:textId="77777777" w:rsidR="00EB5794" w:rsidRDefault="00EB5794" w:rsidP="00EB5794">
      <w:pPr>
        <w:pStyle w:val="StandardWeb"/>
      </w:pPr>
      <w:r>
        <w:t>Gott ist mein Hort!</w:t>
      </w:r>
      <w:r>
        <w:br/>
        <w:t>Und auf sein Wort</w:t>
      </w:r>
      <w:r>
        <w:br/>
        <w:t>Soll meine Seele trauen.</w:t>
      </w:r>
      <w:r>
        <w:br/>
        <w:t>Ich wandle hier,</w:t>
      </w:r>
      <w:r>
        <w:br/>
        <w:t>Mein Gott, vor dir</w:t>
      </w:r>
      <w:r>
        <w:br/>
        <w:t>Im Glauben, nicht im Schauen.</w:t>
      </w:r>
    </w:p>
    <w:p w14:paraId="6B3F7189" w14:textId="77777777" w:rsidR="00EB5794" w:rsidRDefault="00EB5794" w:rsidP="00EB5794">
      <w:pPr>
        <w:pStyle w:val="StandardWeb"/>
      </w:pPr>
      <w:r>
        <w:t>Dein Wort ist wahr;</w:t>
      </w:r>
      <w:r>
        <w:br/>
        <w:t>Laß immerdar</w:t>
      </w:r>
      <w:r>
        <w:br/>
        <w:t>Mich seine Kräfte schmecken.</w:t>
      </w:r>
      <w:r>
        <w:br/>
        <w:t>Laß keinen Spott,</w:t>
      </w:r>
      <w:r>
        <w:br/>
        <w:t>O Herr mein Gott,</w:t>
      </w:r>
      <w:r>
        <w:br/>
        <w:t>Mich von dem Glauben schrecken!</w:t>
      </w:r>
    </w:p>
    <w:p w14:paraId="7BF37EDD" w14:textId="77777777" w:rsidR="00EB5794" w:rsidRDefault="00EB5794" w:rsidP="00EB5794">
      <w:pPr>
        <w:pStyle w:val="StandardWeb"/>
      </w:pPr>
      <w:r>
        <w:t>Wo hätt ich Licht,</w:t>
      </w:r>
      <w:r>
        <w:br/>
        <w:t>Wofern mich nicht</w:t>
      </w:r>
      <w:r>
        <w:br/>
        <w:t>Dein Wort die Wahrheit lehrte?</w:t>
      </w:r>
      <w:r>
        <w:br/>
        <w:t>Gott, ohne sie</w:t>
      </w:r>
      <w:r>
        <w:br/>
        <w:t>Verstünd ich nie,</w:t>
      </w:r>
      <w:r>
        <w:br/>
        <w:t>Wie ich dich würdig ehrte.</w:t>
      </w:r>
    </w:p>
    <w:p w14:paraId="4756EC48" w14:textId="77777777" w:rsidR="00EB5794" w:rsidRDefault="00EB5794" w:rsidP="00EB5794">
      <w:pPr>
        <w:pStyle w:val="StandardWeb"/>
      </w:pPr>
      <w:r>
        <w:t>Dein Wort erklärt</w:t>
      </w:r>
      <w:r>
        <w:br/>
        <w:t>Der Seele Wert,</w:t>
      </w:r>
      <w:r>
        <w:br/>
        <w:t>Unsterblichkeit und Leben.</w:t>
      </w:r>
      <w:r>
        <w:br/>
        <w:t>Zur Ewigkeit</w:t>
      </w:r>
      <w:r>
        <w:br/>
        <w:t>Ist diese Zeit</w:t>
      </w:r>
      <w:r>
        <w:br/>
        <w:t>Von dir mir übergeben.</w:t>
      </w:r>
    </w:p>
    <w:p w14:paraId="6CB353B4" w14:textId="77777777" w:rsidR="00EB5794" w:rsidRDefault="00EB5794" w:rsidP="00EB5794">
      <w:pPr>
        <w:pStyle w:val="StandardWeb"/>
      </w:pPr>
      <w:r>
        <w:t>Dein ewger Rat,</w:t>
      </w:r>
      <w:r>
        <w:br/>
        <w:t>Die Missetat</w:t>
      </w:r>
      <w:r>
        <w:br/>
        <w:t>Der Sünder zu versühnen;</w:t>
      </w:r>
      <w:r>
        <w:br/>
        <w:t>Den kennt ich nicht,</w:t>
      </w:r>
      <w:r>
        <w:br/>
        <w:t>Wär mir dies Licht</w:t>
      </w:r>
      <w:r>
        <w:br/>
        <w:t>Nicht durch dein Wort erschienen.</w:t>
      </w:r>
    </w:p>
    <w:p w14:paraId="369F2085" w14:textId="77777777" w:rsidR="00EB5794" w:rsidRDefault="00EB5794" w:rsidP="00EB5794">
      <w:pPr>
        <w:pStyle w:val="StandardWeb"/>
      </w:pPr>
      <w:r>
        <w:t>Nun darf mein Herz</w:t>
      </w:r>
      <w:r>
        <w:br/>
        <w:t>In Reu und Schmerz</w:t>
      </w:r>
      <w:r>
        <w:br/>
        <w:t>Der Sünden nicht verzagen;</w:t>
      </w:r>
      <w:r>
        <w:br/>
        <w:t>Nein du verzeihst,</w:t>
      </w:r>
      <w:r>
        <w:br/>
        <w:t>Lehrst meinen Geist</w:t>
      </w:r>
      <w:r>
        <w:br/>
        <w:t>Ein gläubig Abba sagen.</w:t>
      </w:r>
    </w:p>
    <w:p w14:paraId="11AF592C" w14:textId="77777777" w:rsidR="00EB5794" w:rsidRDefault="00EB5794" w:rsidP="00EB5794">
      <w:pPr>
        <w:pStyle w:val="StandardWeb"/>
      </w:pPr>
      <w:r>
        <w:t>Mich zu erneun,</w:t>
      </w:r>
      <w:r>
        <w:br/>
        <w:t>Mich dir zu weihn,</w:t>
      </w:r>
      <w:r>
        <w:br/>
        <w:t>Ist meines Heils Geschäfte.</w:t>
      </w:r>
      <w:r>
        <w:br/>
        <w:t>Durch meine Müh</w:t>
      </w:r>
      <w:r>
        <w:br/>
        <w:t>Vermag ich’s nie;</w:t>
      </w:r>
      <w:r>
        <w:br/>
        <w:t>Dein Wort gibt mir die Kräfte.</w:t>
      </w:r>
    </w:p>
    <w:p w14:paraId="0EFCB212" w14:textId="77777777" w:rsidR="00EB5794" w:rsidRDefault="00EB5794" w:rsidP="00EB5794">
      <w:pPr>
        <w:pStyle w:val="StandardWeb"/>
      </w:pPr>
      <w:r>
        <w:t>Herr, unser Hort,</w:t>
      </w:r>
      <w:r>
        <w:br/>
        <w:t>Laß uns dies Wort!</w:t>
      </w:r>
      <w:r>
        <w:br/>
        <w:t>Denn du hast’s uns gegeben.</w:t>
      </w:r>
      <w:r>
        <w:br/>
        <w:t>Es sei mein Teil,</w:t>
      </w:r>
      <w:r>
        <w:br/>
        <w:t>Es sei mir Heil,</w:t>
      </w:r>
      <w:r>
        <w:br/>
        <w:t>Und Kraft zum ewgen Leben!</w:t>
      </w:r>
    </w:p>
    <w:p w14:paraId="1CC71981" w14:textId="77777777" w:rsidR="00B3511D" w:rsidRDefault="00B3511D" w:rsidP="00B3511D">
      <w:pPr>
        <w:pStyle w:val="berschrift1"/>
      </w:pPr>
      <w:r>
        <w:rPr>
          <w:rStyle w:val="screen-reader-text"/>
        </w:rPr>
        <w:t>Gott ist mein Lied</w:t>
      </w:r>
      <w:r>
        <w:t xml:space="preserve"> </w:t>
      </w:r>
    </w:p>
    <w:p w14:paraId="1D2A3B03" w14:textId="77777777" w:rsidR="00B3511D" w:rsidRDefault="00B3511D" w:rsidP="00B3511D">
      <w:pPr>
        <w:pStyle w:val="StandardWeb"/>
      </w:pPr>
      <w:r>
        <w:t>1. Gott ist mein Lied,</w:t>
      </w:r>
      <w:r>
        <w:br/>
        <w:t>er ist der Gott der Stärke;</w:t>
      </w:r>
      <w:r>
        <w:br/>
        <w:t>hehr ist sein Nam‘</w:t>
      </w:r>
      <w:r>
        <w:br/>
        <w:t>und groß sind seine Werke</w:t>
      </w:r>
      <w:r>
        <w:br/>
        <w:t>und alle Himmel sein Gebiet.</w:t>
      </w:r>
    </w:p>
    <w:p w14:paraId="7826B110" w14:textId="77777777" w:rsidR="00B3511D" w:rsidRDefault="00B3511D" w:rsidP="00B3511D">
      <w:pPr>
        <w:pStyle w:val="StandardWeb"/>
      </w:pPr>
      <w:r>
        <w:t>2. Licht ist sein Kleid</w:t>
      </w:r>
      <w:r>
        <w:br/>
        <w:t>und seine Wahl das Beste;</w:t>
      </w:r>
      <w:r>
        <w:br/>
        <w:t>er herrscht als Gott,</w:t>
      </w:r>
      <w:r>
        <w:br/>
        <w:t>und seines Thrones Feste</w:t>
      </w:r>
      <w:r>
        <w:br/>
        <w:t>ist Wahrheit und Gerechtigkeit.</w:t>
      </w:r>
    </w:p>
    <w:p w14:paraId="7F639DE2" w14:textId="77777777" w:rsidR="00B3511D" w:rsidRDefault="00B3511D" w:rsidP="00B3511D">
      <w:pPr>
        <w:pStyle w:val="StandardWeb"/>
      </w:pPr>
      <w:r>
        <w:t>3. Unendlich reich,</w:t>
      </w:r>
      <w:r>
        <w:br/>
        <w:t>ein Meer von Seligkeiten,</w:t>
      </w:r>
      <w:r>
        <w:br/>
        <w:t>ohn Anfang Gott</w:t>
      </w:r>
      <w:r>
        <w:br/>
        <w:t>und Gott in ew‘gen Zeiten:</w:t>
      </w:r>
      <w:r>
        <w:br/>
        <w:t>Herr aller Welt, wer ist dir gleich?</w:t>
      </w:r>
    </w:p>
    <w:p w14:paraId="2BACD6AC" w14:textId="77777777" w:rsidR="00B3511D" w:rsidRDefault="00B3511D" w:rsidP="00B3511D">
      <w:pPr>
        <w:pStyle w:val="StandardWeb"/>
      </w:pPr>
      <w:r>
        <w:t>4. Was ist und war</w:t>
      </w:r>
      <w:r>
        <w:br/>
        <w:t>in Himmel, Erd und Meere,</w:t>
      </w:r>
      <w:r>
        <w:br/>
        <w:t>das kennet Gott,</w:t>
      </w:r>
      <w:r>
        <w:br/>
        <w:t>und seiner Werke Heere</w:t>
      </w:r>
      <w:r>
        <w:br/>
        <w:t>sind ewig vor ihm offenbar.</w:t>
      </w:r>
    </w:p>
    <w:p w14:paraId="20B449CC" w14:textId="77777777" w:rsidR="00B3511D" w:rsidRDefault="00B3511D" w:rsidP="00B3511D">
      <w:pPr>
        <w:pStyle w:val="StandardWeb"/>
      </w:pPr>
      <w:r>
        <w:t>5. Er ist dir nah,</w:t>
      </w:r>
      <w:r>
        <w:br/>
        <w:t>du sitzest oder gehest;</w:t>
      </w:r>
      <w:r>
        <w:br/>
        <w:t>ob du ans Meer,</w:t>
      </w:r>
      <w:r>
        <w:br/>
        <w:t>ob du gen Himmel flöhest,</w:t>
      </w:r>
      <w:r>
        <w:br/>
        <w:t>so ist er allenthalben da.</w:t>
      </w:r>
    </w:p>
    <w:p w14:paraId="3F7FCB43" w14:textId="77777777" w:rsidR="00B3511D" w:rsidRDefault="00B3511D" w:rsidP="00B3511D">
      <w:pPr>
        <w:pStyle w:val="StandardWeb"/>
      </w:pPr>
      <w:r>
        <w:t>6. Er kennt mein Flehn</w:t>
      </w:r>
      <w:r>
        <w:br/>
        <w:t>und allen Rat der Seele;</w:t>
      </w:r>
      <w:r>
        <w:br/>
        <w:t>er weiß, wie oft</w:t>
      </w:r>
      <w:r>
        <w:br/>
        <w:t>ich Gutes tu und fehle,</w:t>
      </w:r>
      <w:r>
        <w:br/>
        <w:t>und eilt, mir gnädig beizustehn.</w:t>
      </w:r>
    </w:p>
    <w:p w14:paraId="24A58D01" w14:textId="77777777" w:rsidR="00B3511D" w:rsidRDefault="00B3511D" w:rsidP="00B3511D">
      <w:pPr>
        <w:pStyle w:val="StandardWeb"/>
      </w:pPr>
      <w:r>
        <w:t>7. Kein Sperling fällt,</w:t>
      </w:r>
      <w:r>
        <w:br/>
        <w:t>Herr, ohne deinen Willen.</w:t>
      </w:r>
      <w:r>
        <w:br/>
        <w:t>Sollt ich mein Herz</w:t>
      </w:r>
      <w:r>
        <w:br/>
        <w:t>nicht mit dem Troste stillen,</w:t>
      </w:r>
      <w:r>
        <w:br/>
        <w:t>dass deine Hand mein Leben hält?</w:t>
      </w:r>
    </w:p>
    <w:p w14:paraId="7E1F13A9" w14:textId="77777777" w:rsidR="00B3511D" w:rsidRDefault="00B3511D" w:rsidP="00B3511D">
      <w:pPr>
        <w:pStyle w:val="StandardWeb"/>
      </w:pPr>
      <w:r>
        <w:t>8. Du tränkst das Land,</w:t>
      </w:r>
      <w:r>
        <w:br/>
        <w:t>führst uns auf grüne Weiden;</w:t>
      </w:r>
      <w:r>
        <w:br/>
        <w:t>und Nacht und Tag</w:t>
      </w:r>
      <w:r>
        <w:br/>
        <w:t>und Korn und Wein und Freuden</w:t>
      </w:r>
      <w:r>
        <w:br/>
        <w:t>empfangen wir aus deiner Hand.</w:t>
      </w:r>
    </w:p>
    <w:p w14:paraId="0942325C" w14:textId="77777777" w:rsidR="00B3511D" w:rsidRDefault="00B3511D" w:rsidP="00B3511D">
      <w:pPr>
        <w:pStyle w:val="StandardWeb"/>
      </w:pPr>
      <w:r>
        <w:t>9. Ist Gott mein Schutz,</w:t>
      </w:r>
      <w:r>
        <w:br/>
        <w:t>will Gott mein Retter werden,</w:t>
      </w:r>
      <w:r>
        <w:br/>
        <w:t>so frag ich nichts</w:t>
      </w:r>
      <w:r>
        <w:br/>
        <w:t>nach Himmel und nach Erden</w:t>
      </w:r>
      <w:r>
        <w:br/>
        <w:t>und biete selbst der Hölle Trutz.</w:t>
      </w:r>
    </w:p>
    <w:p w14:paraId="49DBAFD5" w14:textId="77777777" w:rsidR="00B3511D" w:rsidRDefault="00B3511D" w:rsidP="00B3511D">
      <w:pPr>
        <w:pStyle w:val="berschrift1"/>
      </w:pPr>
      <w:r>
        <w:rPr>
          <w:rStyle w:val="screen-reader-text"/>
        </w:rPr>
        <w:t>Gott, deine Güte reicht so weit</w:t>
      </w:r>
      <w:r>
        <w:t xml:space="preserve"> </w:t>
      </w:r>
    </w:p>
    <w:p w14:paraId="0BF56423" w14:textId="77777777" w:rsidR="00B3511D" w:rsidRDefault="00B3511D" w:rsidP="00B3511D">
      <w:pPr>
        <w:pStyle w:val="StandardWeb"/>
      </w:pPr>
      <w:r>
        <w:t>1. Gott, deine Güte reicht so weit,</w:t>
      </w:r>
      <w:r>
        <w:br/>
        <w:t>so weit die Wolken gehen.</w:t>
      </w:r>
      <w:r>
        <w:br/>
        <w:t>Du krönst uns mit Barmherzigkeit</w:t>
      </w:r>
      <w:r>
        <w:br/>
        <w:t>und eilst, uns beizustehen.</w:t>
      </w:r>
      <w:r>
        <w:br/>
        <w:t>Herr, meine Burg, mein Fels, mein Hort,</w:t>
      </w:r>
      <w:r>
        <w:br/>
        <w:t>vernimm mein Flehn, merk auf mein Wort!</w:t>
      </w:r>
      <w:r>
        <w:br/>
        <w:t>Denn ich will vor dir beten.</w:t>
      </w:r>
    </w:p>
    <w:p w14:paraId="600F3973" w14:textId="77777777" w:rsidR="00B3511D" w:rsidRDefault="00B3511D" w:rsidP="00B3511D">
      <w:pPr>
        <w:pStyle w:val="StandardWeb"/>
      </w:pPr>
      <w:r>
        <w:t>2. Ich bitte nicht um Überfluss,</w:t>
      </w:r>
      <w:r>
        <w:br/>
        <w:t>um Schätze dieser Erden;</w:t>
      </w:r>
      <w:r>
        <w:br/>
        <w:t>lass mir, soviel ich haben muss,</w:t>
      </w:r>
      <w:r>
        <w:br/>
        <w:t>nach deiner Gnade werden!</w:t>
      </w:r>
      <w:r>
        <w:br/>
        <w:t>Gib mir nur Weisheit und Verstand,</w:t>
      </w:r>
      <w:r>
        <w:br/>
        <w:t>dich, Gott, und den, den du gesandt,</w:t>
      </w:r>
      <w:r>
        <w:br/>
        <w:t>und mich selbst zu erkennen!</w:t>
      </w:r>
    </w:p>
    <w:p w14:paraId="431BED75" w14:textId="77777777" w:rsidR="00B3511D" w:rsidRDefault="00B3511D" w:rsidP="00B3511D">
      <w:pPr>
        <w:pStyle w:val="StandardWeb"/>
      </w:pPr>
      <w:r>
        <w:t>3. Ich bitte nicht um Ehr und Ruhm,</w:t>
      </w:r>
      <w:r>
        <w:br/>
        <w:t>so sehr sie Menschen rühren.</w:t>
      </w:r>
      <w:r>
        <w:br/>
        <w:t>Des guten Namens Eigentum</w:t>
      </w:r>
      <w:r>
        <w:br/>
        <w:t>lass mich nur nicht verlieren!</w:t>
      </w:r>
      <w:r>
        <w:br/>
        <w:t>Mein wahrer Ruhm sei meine Pflicht,</w:t>
      </w:r>
      <w:r>
        <w:br/>
        <w:t>der Ruhm vor deinem Angesicht,</w:t>
      </w:r>
      <w:r>
        <w:br/>
        <w:t>und danach will ich streben.</w:t>
      </w:r>
    </w:p>
    <w:p w14:paraId="217184F0" w14:textId="77777777" w:rsidR="00B3511D" w:rsidRDefault="00B3511D" w:rsidP="00B3511D">
      <w:pPr>
        <w:pStyle w:val="StandardWeb"/>
      </w:pPr>
      <w:r>
        <w:t>4. So bitt ich dich, allgütger Gott,</w:t>
      </w:r>
      <w:r>
        <w:br/>
        <w:t>auch nicht um langes Leben.</w:t>
      </w:r>
      <w:r>
        <w:br/>
        <w:t>Im Glücke Demut, Mut in Not,</w:t>
      </w:r>
      <w:r>
        <w:br/>
        <w:t>das wollest du mir geben.</w:t>
      </w:r>
      <w:r>
        <w:br/>
        <w:t>In deiner Hand steht meine Zeit;</w:t>
      </w:r>
      <w:r>
        <w:br/>
        <w:t>lass du mich nur Barmherzigkeit</w:t>
      </w:r>
      <w:r>
        <w:br/>
        <w:t>und Gnade vor dir finden.</w:t>
      </w:r>
    </w:p>
    <w:p w14:paraId="44689211" w14:textId="77777777" w:rsidR="00B3511D" w:rsidRDefault="00B3511D" w:rsidP="00B3511D">
      <w:pPr>
        <w:pStyle w:val="berschrift1"/>
      </w:pPr>
      <w:r>
        <w:rPr>
          <w:rStyle w:val="screen-reader-text"/>
        </w:rPr>
        <w:t>Herr, der du mir das Leben</w:t>
      </w:r>
      <w:r>
        <w:t xml:space="preserve"> </w:t>
      </w:r>
    </w:p>
    <w:p w14:paraId="7AB86898" w14:textId="77777777" w:rsidR="00B3511D" w:rsidRDefault="00B3511D" w:rsidP="00B3511D">
      <w:pPr>
        <w:pStyle w:val="StandardWeb"/>
      </w:pPr>
      <w:r>
        <w:t>1. Herr, der du mir das Leben</w:t>
      </w:r>
      <w:r>
        <w:br/>
        <w:t>bis diesen Tag gegeben,</w:t>
      </w:r>
      <w:r>
        <w:br/>
        <w:t>dich bet ich kindlich an.</w:t>
      </w:r>
      <w:r>
        <w:br/>
        <w:t>Ich bin viel zu geringe</w:t>
      </w:r>
      <w:r>
        <w:br/>
        <w:t>der Treu, die ich besinge</w:t>
      </w:r>
      <w:r>
        <w:br/>
        <w:t>und die du heut an mir getan.</w:t>
      </w:r>
    </w:p>
    <w:p w14:paraId="0F9187EE" w14:textId="77777777" w:rsidR="00B3511D" w:rsidRDefault="00B3511D" w:rsidP="00B3511D">
      <w:pPr>
        <w:pStyle w:val="StandardWeb"/>
      </w:pPr>
      <w:r>
        <w:t>2. Mit dankendem Gemüte</w:t>
      </w:r>
      <w:r>
        <w:br/>
        <w:t>freu ich mich deiner Güte,</w:t>
      </w:r>
      <w:r>
        <w:br/>
        <w:t>ich freue mich in dir.</w:t>
      </w:r>
      <w:r>
        <w:br/>
        <w:t>Du gibst mir Kraft und Stärke,</w:t>
      </w:r>
      <w:r>
        <w:br/>
        <w:t>Gedeihn zu meinem Werke</w:t>
      </w:r>
      <w:r>
        <w:br/>
        <w:t>und schaffst ein reines Herz in mir.</w:t>
      </w:r>
    </w:p>
    <w:p w14:paraId="5D1880EA" w14:textId="77777777" w:rsidR="00B3511D" w:rsidRDefault="00B3511D" w:rsidP="00B3511D">
      <w:pPr>
        <w:pStyle w:val="StandardWeb"/>
      </w:pPr>
      <w:r>
        <w:t>3. Ich weiß, an wen ich glaube,</w:t>
      </w:r>
      <w:r>
        <w:br/>
        <w:t>und nahe mich im Staube</w:t>
      </w:r>
      <w:r>
        <w:br/>
        <w:t>zu dir, o Gott, mein Heil.</w:t>
      </w:r>
      <w:r>
        <w:br/>
        <w:t>Ich bin der Schuld entladen,</w:t>
      </w:r>
      <w:r>
        <w:br/>
        <w:t>ich bin bei dir in Gnaden,</w:t>
      </w:r>
      <w:r>
        <w:br/>
        <w:t>und in dem Himmel ist mein Teil.</w:t>
      </w:r>
    </w:p>
    <w:p w14:paraId="1DB486BF" w14:textId="77777777" w:rsidR="00B3511D" w:rsidRDefault="00B3511D" w:rsidP="00B3511D">
      <w:pPr>
        <w:pStyle w:val="berschrift1"/>
      </w:pPr>
      <w:r>
        <w:rPr>
          <w:rStyle w:val="screen-reader-text"/>
        </w:rPr>
        <w:t>Herr, stärke mich, dein Leiden zu bedenken</w:t>
      </w:r>
      <w:r>
        <w:t xml:space="preserve"> </w:t>
      </w:r>
    </w:p>
    <w:p w14:paraId="31A2061C" w14:textId="77777777" w:rsidR="00B3511D" w:rsidRDefault="00B3511D" w:rsidP="00B3511D">
      <w:pPr>
        <w:pStyle w:val="StandardWeb"/>
      </w:pPr>
      <w:r>
        <w:t>1. Herr, stärke mich, dein Leiden zu bedenken,</w:t>
      </w:r>
      <w:r>
        <w:br/>
        <w:t>mich in das Meer der Liebe zu versenken,</w:t>
      </w:r>
      <w:r>
        <w:br/>
        <w:t>die dich bewog, von aller Schuld des Bösen</w:t>
      </w:r>
      <w:r>
        <w:br/>
        <w:t>uns zu erlösen.</w:t>
      </w:r>
    </w:p>
    <w:p w14:paraId="2FD126E8" w14:textId="77777777" w:rsidR="00B3511D" w:rsidRDefault="00B3511D" w:rsidP="00B3511D">
      <w:pPr>
        <w:pStyle w:val="StandardWeb"/>
      </w:pPr>
      <w:r>
        <w:t>2. Vereint mit Gott, ein Mensch gleich uns auf Erden</w:t>
      </w:r>
      <w:r>
        <w:br/>
        <w:t>und bis zum Tod am Kreuz gehorsam werden,</w:t>
      </w:r>
      <w:r>
        <w:br/>
        <w:t>an unsrer Statt gemartert und zerschlagen,</w:t>
      </w:r>
      <w:r>
        <w:br/>
        <w:t>die Sünde tragen.</w:t>
      </w:r>
    </w:p>
    <w:p w14:paraId="05CE57BE" w14:textId="77777777" w:rsidR="00B3511D" w:rsidRDefault="00B3511D" w:rsidP="00B3511D">
      <w:pPr>
        <w:pStyle w:val="StandardWeb"/>
      </w:pPr>
      <w:r>
        <w:t>3. welch wundervoll hochheiliges Geschäfte!</w:t>
      </w:r>
      <w:r>
        <w:br/>
        <w:t>Sinn ich ihm nach, so zagen meine Kräfte,</w:t>
      </w:r>
      <w:r>
        <w:br/>
        <w:t>mein Herz erbebt; ich seh und ich empfinde</w:t>
      </w:r>
      <w:r>
        <w:br/>
        <w:t>den Fluch der Sünde.</w:t>
      </w:r>
    </w:p>
    <w:p w14:paraId="5808D61C" w14:textId="77777777" w:rsidR="00B3511D" w:rsidRDefault="00B3511D" w:rsidP="00B3511D">
      <w:pPr>
        <w:pStyle w:val="StandardWeb"/>
      </w:pPr>
      <w:r>
        <w:t>4. Gott ist gerecht, ein Rächer alles Bösen;</w:t>
      </w:r>
      <w:r>
        <w:br/>
        <w:t>Gott ist die Lieb und läßt die Welt erlösen.</w:t>
      </w:r>
      <w:r>
        <w:br/>
        <w:t>Dies kann mein Geist mit Schrecken und Entzücken</w:t>
      </w:r>
      <w:r>
        <w:br/>
        <w:t>am Kreuz erblicken.</w:t>
      </w:r>
    </w:p>
    <w:p w14:paraId="660AD1F4" w14:textId="77777777" w:rsidR="00B3511D" w:rsidRDefault="00B3511D" w:rsidP="00B3511D">
      <w:pPr>
        <w:pStyle w:val="StandardWeb"/>
      </w:pPr>
      <w:r>
        <w:t>5. Seh ich dein Kreuz den Klugen dieser Erden</w:t>
      </w:r>
      <w:r>
        <w:br/>
        <w:t>ein Ärgernis und eine Torheit werden:</w:t>
      </w:r>
      <w:r>
        <w:br/>
        <w:t>so sei’s doch mir, trotz allen frechen Spottes,</w:t>
      </w:r>
      <w:r>
        <w:br/>
        <w:t>die Weisheit Gottes.</w:t>
      </w:r>
    </w:p>
    <w:p w14:paraId="4825590E" w14:textId="77777777" w:rsidR="00B3511D" w:rsidRDefault="00B3511D" w:rsidP="00B3511D">
      <w:pPr>
        <w:pStyle w:val="StandardWeb"/>
      </w:pPr>
      <w:r>
        <w:t>6. Es schlägt den Stolz und mein Verdienst darnieder,</w:t>
      </w:r>
      <w:r>
        <w:br/>
        <w:t>es stürzt mich tief, und es erhebt mich wieder,</w:t>
      </w:r>
      <w:r>
        <w:br/>
        <w:t>lehrt mich mein Glück, macht mich aus Gottes Feinde</w:t>
      </w:r>
      <w:r>
        <w:br/>
        <w:t>zu Gottes Freunde.</w:t>
      </w:r>
    </w:p>
    <w:p w14:paraId="5BD638A3" w14:textId="77777777" w:rsidR="00B3511D" w:rsidRDefault="00B3511D" w:rsidP="00B3511D">
      <w:pPr>
        <w:pStyle w:val="StandardWeb"/>
      </w:pPr>
      <w:r>
        <w:t>7. Da du dich selbst für mich dahingegeben,</w:t>
      </w:r>
      <w:r>
        <w:br/>
        <w:t>wie könnt ich noch nach meinem Willen leben?</w:t>
      </w:r>
      <w:r>
        <w:br/>
        <w:t>Und nicht vielmehr, weil ich dir angehöre,</w:t>
      </w:r>
      <w:r>
        <w:br/>
        <w:t>zu deiner Ehre.</w:t>
      </w:r>
    </w:p>
    <w:p w14:paraId="4447BB27" w14:textId="77777777" w:rsidR="00B3511D" w:rsidRDefault="00B3511D" w:rsidP="00B3511D">
      <w:pPr>
        <w:pStyle w:val="StandardWeb"/>
      </w:pPr>
      <w:r>
        <w:t>8. Ich will nicht Haß mit gleichem Haß vergelten,</w:t>
      </w:r>
      <w:r>
        <w:br/>
        <w:t>wenn man mich schilt, nicht rächend wiederschelten,</w:t>
      </w:r>
      <w:r>
        <w:br/>
        <w:t>du Heiliger, du Herr und Haupt der Glieder,</w:t>
      </w:r>
      <w:r>
        <w:br/>
        <w:t>schaltst auch nicht wieder.</w:t>
      </w:r>
    </w:p>
    <w:p w14:paraId="0EE39D44" w14:textId="77777777" w:rsidR="00B3511D" w:rsidRDefault="00B3511D" w:rsidP="00B3511D">
      <w:pPr>
        <w:pStyle w:val="StandardWeb"/>
      </w:pPr>
      <w:r>
        <w:t>9. Unendlich Glück! Du littest uns zugute.</w:t>
      </w:r>
      <w:r>
        <w:br/>
        <w:t>Ich bin versöhnt in deinem teuren Blute.</w:t>
      </w:r>
      <w:r>
        <w:br/>
        <w:t>Du hast mein Heil, da du für mich gestorben,</w:t>
      </w:r>
      <w:r>
        <w:br/>
        <w:t>am Kreuz erworben.</w:t>
      </w:r>
    </w:p>
    <w:p w14:paraId="4D14E1DD" w14:textId="77777777" w:rsidR="00B3511D" w:rsidRDefault="00B3511D" w:rsidP="00B3511D">
      <w:pPr>
        <w:pStyle w:val="StandardWeb"/>
      </w:pPr>
      <w:r>
        <w:t>10. Wenn endlich, Herr, mich meine Sünden kränken,</w:t>
      </w:r>
      <w:r>
        <w:br/>
        <w:t>so laß dein Kreuz mir wieder Ruhe schenken.</w:t>
      </w:r>
      <w:r>
        <w:br/>
        <w:t>Dein Kreuz, dies sei, wenn ich den Tod einst leide,</w:t>
      </w:r>
      <w:r>
        <w:br/>
        <w:t>mir Fried und Freude.</w:t>
      </w:r>
    </w:p>
    <w:p w14:paraId="09DC0235" w14:textId="77777777" w:rsidR="00EB5794" w:rsidRDefault="00EB5794" w:rsidP="00EB5794">
      <w:pPr>
        <w:pStyle w:val="berschrift1"/>
      </w:pPr>
      <w:r>
        <w:rPr>
          <w:rStyle w:val="screen-reader-text"/>
        </w:rPr>
        <w:t>Herr! lehre mich, wenn ich der Tugend diene,</w:t>
      </w:r>
      <w:r>
        <w:t xml:space="preserve"> </w:t>
      </w:r>
    </w:p>
    <w:p w14:paraId="584D5A3C" w14:textId="77777777" w:rsidR="00EB5794" w:rsidRDefault="00EB5794" w:rsidP="00EB5794">
      <w:pPr>
        <w:pStyle w:val="StandardWeb"/>
      </w:pPr>
      <w:r>
        <w:t>Herr! lehre mich, wenn ich der Tugend diene,</w:t>
      </w:r>
      <w:r>
        <w:br/>
        <w:t>Daß nicht mein Herz des Stolzes sich erkühne,</w:t>
      </w:r>
      <w:r>
        <w:br/>
        <w:t>Und nicht auf sie vermessen sei.</w:t>
      </w:r>
      <w:r>
        <w:br/>
        <w:t>Herr! lehre mich, wie oft ich fehle, merken.</w:t>
      </w:r>
      <w:r>
        <w:br/>
        <w:t>Was ist der Mensch bei seinen besten Werken?</w:t>
      </w:r>
      <w:r>
        <w:br/>
        <w:t>Wenn sind sie von Gebrechen frei?</w:t>
      </w:r>
    </w:p>
    <w:p w14:paraId="2A8B855E" w14:textId="77777777" w:rsidR="00EB5794" w:rsidRDefault="00EB5794" w:rsidP="00EB5794">
      <w:pPr>
        <w:pStyle w:val="StandardWeb"/>
      </w:pPr>
      <w:r>
        <w:t>Wie oft fehlt mir zum Guten selbst der Wille!</w:t>
      </w:r>
      <w:r>
        <w:br/>
        <w:t>Wie oft, wenn ich auch dein Gebot erfülle,</w:t>
      </w:r>
      <w:r>
        <w:br/>
        <w:t>Erfüll ich’s minder, als ich soll!</w:t>
      </w:r>
      <w:r>
        <w:br/>
        <w:t>Sind Lieb und Furcht stets die Bewegungsgründe</w:t>
      </w:r>
      <w:r>
        <w:br/>
        <w:t>Der guten Tat, der unterlaßnen Sünde?</w:t>
      </w:r>
      <w:r>
        <w:br/>
        <w:t>Und ist mein Herz des Eifers voll?</w:t>
      </w:r>
    </w:p>
    <w:p w14:paraId="45882B42" w14:textId="77777777" w:rsidR="00EB5794" w:rsidRDefault="00EB5794" w:rsidP="00EB5794">
      <w:pPr>
        <w:pStyle w:val="StandardWeb"/>
      </w:pPr>
      <w:r>
        <w:t>Gedenke nicht der Sünden meiner Jugend,</w:t>
      </w:r>
      <w:r>
        <w:br/>
        <w:t>Gedenke nicht der unvollkommnen Tugend</w:t>
      </w:r>
      <w:r>
        <w:br/>
        <w:t>Der reifern Jahre meiner Zeit.</w:t>
      </w:r>
      <w:r>
        <w:br/>
        <w:t>Wenn ich noch oft aus Stolz nach Tugend strebe,</w:t>
      </w:r>
      <w:r>
        <w:br/>
        <w:t>Aus Menschenfurcht mich Lastern nicht ergebe;</w:t>
      </w:r>
      <w:r>
        <w:br/>
        <w:t>Was ist denn meine Frömmigkeit?</w:t>
      </w:r>
    </w:p>
    <w:p w14:paraId="13F06117" w14:textId="77777777" w:rsidR="00EB5794" w:rsidRDefault="00EB5794" w:rsidP="00EB5794">
      <w:pPr>
        <w:pStyle w:val="StandardWeb"/>
      </w:pPr>
      <w:r>
        <w:t>Wenn ich den Geiz aus Furcht der Schande fliehe,</w:t>
      </w:r>
      <w:r>
        <w:br/>
        <w:t>Aus Weichlichkeit mich wohlzutun bemühe,</w:t>
      </w:r>
      <w:r>
        <w:br/>
        <w:t>Und mäßig bin, gesund zu sein;</w:t>
      </w:r>
      <w:r>
        <w:br/>
        <w:t>Wenn ich die Rach aus Eigennutze hasse,</w:t>
      </w:r>
      <w:r>
        <w:br/>
        <w:t>Der Ehrsucht Pfad aus Trägheit nur verlasse;</w:t>
      </w:r>
      <w:r>
        <w:br/>
        <w:t>Was ist an dieser Tugend mein?</w:t>
      </w:r>
    </w:p>
    <w:p w14:paraId="07C9683B" w14:textId="77777777" w:rsidR="00EB5794" w:rsidRDefault="00EB5794" w:rsidP="00EB5794">
      <w:pPr>
        <w:pStyle w:val="StandardWeb"/>
      </w:pPr>
      <w:r>
        <w:t>Und Gott, wie oft sind unsre besten Triebe</w:t>
      </w:r>
      <w:r>
        <w:br/>
        <w:t>Nicht Frömmigkeit, nicht Früchte deiner Liebe,</w:t>
      </w:r>
      <w:r>
        <w:br/>
        <w:t>Nur Früchte der Natur und Zeit!</w:t>
      </w:r>
      <w:r>
        <w:br/>
        <w:t>Wenn fühlen wir der Tugend ganze Würde?</w:t>
      </w:r>
      <w:r>
        <w:br/>
        <w:t>Wenn ist dein Joch uns eine leichte Bürde,</w:t>
      </w:r>
      <w:r>
        <w:br/>
        <w:t>Und dein Gebot Zufriedenheit?</w:t>
      </w:r>
    </w:p>
    <w:p w14:paraId="54B04DBD" w14:textId="77777777" w:rsidR="00EB5794" w:rsidRDefault="00EB5794" w:rsidP="00EB5794">
      <w:pPr>
        <w:pStyle w:val="StandardWeb"/>
      </w:pPr>
      <w:r>
        <w:t>Doch, Herr, mein Gott! wenn auch zu deiner Ehre</w:t>
      </w:r>
      <w:r>
        <w:br/>
        <w:t>Mein Herze rein, rein meine Tugend wäre;</w:t>
      </w:r>
      <w:r>
        <w:br/>
        <w:t>Wes ist denn dieses Eigentum?</w:t>
      </w:r>
      <w:r>
        <w:br/>
        <w:t>Wer ließ mich früh zur Tugend unterrichten,</w:t>
      </w:r>
      <w:r>
        <w:br/>
        <w:t>Mein Glück mich sehn in meines Lebens Pflichten,</w:t>
      </w:r>
      <w:r>
        <w:br/>
        <w:t>Und im Gehorsam meinen Ruhm?</w:t>
      </w:r>
    </w:p>
    <w:p w14:paraId="0AA32F3E" w14:textId="77777777" w:rsidR="00EB5794" w:rsidRDefault="00EB5794" w:rsidP="00EB5794">
      <w:pPr>
        <w:pStyle w:val="StandardWeb"/>
      </w:pPr>
      <w:r>
        <w:t>Wer gab mir Mut, Herr, dein Gebot zu lieben?</w:t>
      </w:r>
      <w:r>
        <w:br/>
        <w:t>Wer gab mir Kraft, es freudig auszuüben,</w:t>
      </w:r>
      <w:r>
        <w:br/>
        <w:t>Und in Versuchung Schild und Sieg?</w:t>
      </w:r>
      <w:r>
        <w:br/>
        <w:t>Wes ist der Quell, der mich mit Weisheit tränkte?</w:t>
      </w:r>
      <w:r>
        <w:br/>
        <w:t>Und wes der Freund, der mich zum Guten lenkte,</w:t>
      </w:r>
      <w:r>
        <w:br/>
        <w:t>Und mir den Fehler nicht verschwieg?</w:t>
      </w:r>
    </w:p>
    <w:p w14:paraId="3158205C" w14:textId="77777777" w:rsidR="00EB5794" w:rsidRDefault="00EB5794" w:rsidP="00EB5794">
      <w:pPr>
        <w:pStyle w:val="StandardWeb"/>
      </w:pPr>
      <w:r>
        <w:t>Du triebst mich an, daß ich das Gute wählte,</w:t>
      </w:r>
      <w:r>
        <w:br/>
        <w:t>Und riefst mich oft, wenn ich des Wegs verfehlte,</w:t>
      </w:r>
      <w:r>
        <w:br/>
        <w:t>Durch Stimmen deines Geists zurück;</w:t>
      </w:r>
      <w:r>
        <w:br/>
        <w:t>Zogst mich durch Kreuz, durch Wohltat auch, von Sünden,</w:t>
      </w:r>
      <w:r>
        <w:br/>
        <w:t>Ließt, wenn ich rief, mich wieder Gnade finden,</w:t>
      </w:r>
      <w:r>
        <w:br/>
        <w:t>Und gabst zu meiner Beßrung Glück.</w:t>
      </w:r>
    </w:p>
    <w:p w14:paraId="1CDE442A" w14:textId="77777777" w:rsidR="00EB5794" w:rsidRDefault="00EB5794" w:rsidP="00EB5794">
      <w:pPr>
        <w:pStyle w:val="StandardWeb"/>
      </w:pPr>
      <w:r>
        <w:t>Was ist der Mensch, daß du, Gott, sein gedenkest,</w:t>
      </w:r>
      <w:r>
        <w:br/>
        <w:t>Gerechtigkeit in deinem Sohn ihm schenkest,</w:t>
      </w:r>
      <w:r>
        <w:br/>
        <w:t>Und zur Belohnung selbst ein Recht?</w:t>
      </w:r>
      <w:r>
        <w:br/>
        <w:t>Und wenn ich nun, durch deines Geistes Gabe,</w:t>
      </w:r>
      <w:r>
        <w:br/>
        <w:t>Des Glaubens Kraft, und alle Werke habe,</w:t>
      </w:r>
      <w:r>
        <w:br/>
        <w:t>Wer bin ich? Ein unnützer Knecht.</w:t>
      </w:r>
    </w:p>
    <w:p w14:paraId="6285CFF1" w14:textId="77777777" w:rsidR="00865204" w:rsidRDefault="00865204" w:rsidP="00865204">
      <w:pPr>
        <w:pStyle w:val="berschrift1"/>
      </w:pPr>
      <w:r>
        <w:rPr>
          <w:rStyle w:val="screen-reader-text"/>
        </w:rPr>
        <w:t>Ich hab in guten Stunden</w:t>
      </w:r>
      <w:r>
        <w:t xml:space="preserve"> </w:t>
      </w:r>
    </w:p>
    <w:p w14:paraId="42873747" w14:textId="77777777" w:rsidR="00865204" w:rsidRDefault="00865204" w:rsidP="00865204">
      <w:pPr>
        <w:pStyle w:val="StandardWeb"/>
      </w:pPr>
      <w:r>
        <w:t>Ich hab in guten Stunden</w:t>
      </w:r>
      <w:r>
        <w:br/>
        <w:t>Des Lebens Glück empfunden;</w:t>
      </w:r>
      <w:r>
        <w:br/>
        <w:t>Und Freuden ohne Zahl:</w:t>
      </w:r>
      <w:r>
        <w:br/>
        <w:t>So will ich denn gelassen</w:t>
      </w:r>
      <w:r>
        <w:br/>
        <w:t>Mich auch in Leiden fassen;</w:t>
      </w:r>
      <w:r>
        <w:br/>
        <w:t>Welch Leben hat nicht seine Qual?</w:t>
      </w:r>
    </w:p>
    <w:p w14:paraId="586079C1" w14:textId="77777777" w:rsidR="00865204" w:rsidRDefault="00865204" w:rsidP="00865204">
      <w:pPr>
        <w:pStyle w:val="StandardWeb"/>
      </w:pPr>
      <w:r>
        <w:t>Ja, Herr, ich bin ein Sünder,</w:t>
      </w:r>
      <w:r>
        <w:br/>
        <w:t>Und stets strafst du gelinder,</w:t>
      </w:r>
      <w:r>
        <w:br/>
        <w:t>Als es der Mensch verdient.</w:t>
      </w:r>
      <w:r>
        <w:br/>
        <w:t>Will ich, beschwert mit Schulden,</w:t>
      </w:r>
      <w:r>
        <w:br/>
        <w:t>Kein zeitlich Weh erdulden,</w:t>
      </w:r>
      <w:r>
        <w:br/>
        <w:t>Was doch zu meinem Besten dient?</w:t>
      </w:r>
    </w:p>
    <w:p w14:paraId="082BCE96" w14:textId="77777777" w:rsidR="00865204" w:rsidRDefault="00865204" w:rsidP="00865204">
      <w:pPr>
        <w:pStyle w:val="StandardWeb"/>
      </w:pPr>
      <w:r>
        <w:t>Dir will ich mich ergeben,</w:t>
      </w:r>
      <w:r>
        <w:br/>
        <w:t>Nicht meine Ruh, mein Leben,</w:t>
      </w:r>
      <w:r>
        <w:br/>
        <w:t>Mehr lieben, als den Herrn.</w:t>
      </w:r>
      <w:r>
        <w:br/>
        <w:t>Dir, Gott, will ich vertrauen,</w:t>
      </w:r>
      <w:r>
        <w:br/>
        <w:t>Und nicht auf Menschen bauen;</w:t>
      </w:r>
      <w:r>
        <w:br/>
        <w:t>Du hilfst, und du errettest gern.</w:t>
      </w:r>
    </w:p>
    <w:p w14:paraId="13A1126F" w14:textId="77777777" w:rsidR="00865204" w:rsidRDefault="00865204" w:rsidP="00865204">
      <w:pPr>
        <w:pStyle w:val="StandardWeb"/>
      </w:pPr>
      <w:r>
        <w:t>Laß du mich Gnade finden,</w:t>
      </w:r>
      <w:r>
        <w:br/>
        <w:t>Mich alle meine Sünden</w:t>
      </w:r>
      <w:r>
        <w:br/>
        <w:t>Erkennen und bereun.</w:t>
      </w:r>
      <w:r>
        <w:br/>
        <w:t>Itzt hat mein Geist noch Kräfte;</w:t>
      </w:r>
      <w:r>
        <w:br/>
        <w:t>Sein Heil laß mein Geschäfte,</w:t>
      </w:r>
      <w:r>
        <w:br/>
        <w:t>Dein Wort mir Trost und Leben sein.</w:t>
      </w:r>
    </w:p>
    <w:p w14:paraId="254CD9CF" w14:textId="77777777" w:rsidR="00865204" w:rsidRDefault="00865204" w:rsidP="00865204">
      <w:pPr>
        <w:pStyle w:val="StandardWeb"/>
      </w:pPr>
      <w:r>
        <w:t>Wenn ich in Christo sterbe:</w:t>
      </w:r>
      <w:r>
        <w:br/>
        <w:t>Bin ich des Himmels Erbe.</w:t>
      </w:r>
      <w:r>
        <w:br/>
        <w:t>Was schreckt mich Grab und Tod?</w:t>
      </w:r>
      <w:r>
        <w:br/>
        <w:t>Auch auf des Todes Pfade</w:t>
      </w:r>
      <w:r>
        <w:br/>
        <w:t>Vertrau ich deiner Gnade;</w:t>
      </w:r>
      <w:r>
        <w:br/>
        <w:t>Du, Herr, bist bei mir in der Not.</w:t>
      </w:r>
    </w:p>
    <w:p w14:paraId="104C977E" w14:textId="77777777" w:rsidR="00865204" w:rsidRDefault="00865204" w:rsidP="00865204">
      <w:pPr>
        <w:pStyle w:val="StandardWeb"/>
      </w:pPr>
      <w:r>
        <w:t>Ich will dem Kummer wehren,</w:t>
      </w:r>
      <w:r>
        <w:br/>
        <w:t>Gott durch Geduld verehren,</w:t>
      </w:r>
      <w:r>
        <w:br/>
        <w:t>Im Glauben zu ihm flehn.</w:t>
      </w:r>
      <w:r>
        <w:br/>
        <w:t>Ich will den Tod bedenken.</w:t>
      </w:r>
      <w:r>
        <w:br/>
        <w:t>Der Herr wird alles lenken;</w:t>
      </w:r>
      <w:r>
        <w:br/>
        <w:t>Und was mir gut ist, wird geschehn.</w:t>
      </w:r>
    </w:p>
    <w:p w14:paraId="3A96BAEB" w14:textId="77777777" w:rsidR="00EB5794" w:rsidRDefault="00EB5794" w:rsidP="00EB5794">
      <w:pPr>
        <w:pStyle w:val="berschrift1"/>
      </w:pPr>
      <w:r>
        <w:rPr>
          <w:rStyle w:val="screen-reader-text"/>
        </w:rPr>
        <w:t>Ich komme, Herr, und suche dich,</w:t>
      </w:r>
      <w:r>
        <w:t xml:space="preserve"> </w:t>
      </w:r>
    </w:p>
    <w:p w14:paraId="438DABAE" w14:textId="77777777" w:rsidR="00EB5794" w:rsidRDefault="00EB5794" w:rsidP="00EB5794">
      <w:pPr>
        <w:pStyle w:val="StandardWeb"/>
      </w:pPr>
      <w:r>
        <w:t>Ich komme, Herr, und suche dich,</w:t>
      </w:r>
      <w:r>
        <w:br/>
        <w:t>Mühselig und beladen.</w:t>
      </w:r>
      <w:r>
        <w:br/>
        <w:t>Gott, mein Erbarmer, würdge mich</w:t>
      </w:r>
      <w:r>
        <w:br/>
        <w:t>Des Wunders deiner Gnaden.</w:t>
      </w:r>
      <w:r>
        <w:br/>
        <w:t>Ich liege hier vor deinem Thron,</w:t>
      </w:r>
      <w:r>
        <w:br/>
        <w:t>Sohn Gottes und des Menschen Sohn,</w:t>
      </w:r>
      <w:r>
        <w:br/>
        <w:t>Mich deiner zu getrösten.</w:t>
      </w:r>
      <w:r>
        <w:br/>
        <w:t>Ich fühle meiner Sünden Müh;</w:t>
      </w:r>
      <w:r>
        <w:br/>
        <w:t>Ich suche Ruh, und finde sie</w:t>
      </w:r>
      <w:r>
        <w:br/>
        <w:t>Im Glauben der Erlösten.</w:t>
      </w:r>
    </w:p>
    <w:p w14:paraId="2D0008AE" w14:textId="77777777" w:rsidR="00EB5794" w:rsidRDefault="00EB5794" w:rsidP="00EB5794">
      <w:pPr>
        <w:pStyle w:val="StandardWeb"/>
      </w:pPr>
      <w:r>
        <w:t>Dich bet ich zuversichtlich an,</w:t>
      </w:r>
      <w:r>
        <w:br/>
        <w:t>Du bist das Heil der Sünder.</w:t>
      </w:r>
      <w:r>
        <w:br/>
        <w:t>Du hast die Handschrift abgetan,</w:t>
      </w:r>
      <w:r>
        <w:br/>
        <w:t>Und wir sind Gottes Kinder.</w:t>
      </w:r>
      <w:r>
        <w:br/>
        <w:t>Ich denk an deines Leidens Macht,</w:t>
      </w:r>
      <w:r>
        <w:br/>
        <w:t>Und an dein Wort: Es ist vollbracht!</w:t>
      </w:r>
      <w:r>
        <w:br/>
        <w:t>Du hast mein Heil verdienet.</w:t>
      </w:r>
      <w:r>
        <w:br/>
        <w:t>Du hast für mich dich dargestellt.</w:t>
      </w:r>
      <w:r>
        <w:br/>
        <w:t>Gott war in dir, und hat die Welt</w:t>
      </w:r>
      <w:r>
        <w:br/>
        <w:t>In dir mit sich versühnet.</w:t>
      </w:r>
    </w:p>
    <w:p w14:paraId="7559C636" w14:textId="77777777" w:rsidR="00EB5794" w:rsidRDefault="00EB5794" w:rsidP="00EB5794">
      <w:pPr>
        <w:pStyle w:val="StandardWeb"/>
      </w:pPr>
      <w:r>
        <w:t>So freue dich, mein Herz, in mir!</w:t>
      </w:r>
      <w:r>
        <w:br/>
        <w:t>Er tilget deine Sünden,</w:t>
      </w:r>
      <w:r>
        <w:br/>
        <w:t>Und läßt an seiner Tafel hier</w:t>
      </w:r>
      <w:r>
        <w:br/>
        <w:t>Dich Gnad um Gnade finden.</w:t>
      </w:r>
      <w:r>
        <w:br/>
        <w:t>Du rufst, und er erhört dich schon,</w:t>
      </w:r>
      <w:r>
        <w:br/>
        <w:t>Spricht liebreich: »Sei getrost, mein Sohn!</w:t>
      </w:r>
      <w:r>
        <w:br/>
        <w:t>Die Schuld ist dir vergeben.</w:t>
      </w:r>
      <w:r>
        <w:br/>
        <w:t>Du bist in meinen Tod getauft,</w:t>
      </w:r>
      <w:r>
        <w:br/>
        <w:t>Und du wirst dem, der dich erkauft,</w:t>
      </w:r>
      <w:r>
        <w:br/>
        <w:t>Von ganzem Herzen leben.</w:t>
      </w:r>
    </w:p>
    <w:p w14:paraId="1015FF01" w14:textId="77777777" w:rsidR="00EB5794" w:rsidRDefault="00EB5794" w:rsidP="00EB5794">
      <w:pPr>
        <w:pStyle w:val="StandardWeb"/>
      </w:pPr>
      <w:r>
        <w:t>Dein ist das Glück der Seligkeit;</w:t>
      </w:r>
      <w:r>
        <w:br/>
        <w:t>Bewahr es hier im Glauben,</w:t>
      </w:r>
      <w:r>
        <w:br/>
        <w:t>Und laß durch keine Sicherheit</w:t>
      </w:r>
      <w:r>
        <w:br/>
        <w:t>Dir deine Krone rauben.</w:t>
      </w:r>
      <w:r>
        <w:br/>
        <w:t>Sieh, ich vereine mich mit dir;</w:t>
      </w:r>
      <w:r>
        <w:br/>
        <w:t>Ich bin der Weinstock, bleib an mir:</w:t>
      </w:r>
      <w:r>
        <w:br/>
        <w:t>So wirst du Früchte bringen.</w:t>
      </w:r>
      <w:r>
        <w:br/>
        <w:t>Ich helfe dir, ich stärke dich;</w:t>
      </w:r>
      <w:r>
        <w:br/>
        <w:t>Und durch die Liebe gegen mich</w:t>
      </w:r>
      <w:r>
        <w:br/>
        <w:t>Wird dir der Sieg gelingen.«</w:t>
      </w:r>
    </w:p>
    <w:p w14:paraId="36E486BB" w14:textId="77777777" w:rsidR="00EB5794" w:rsidRDefault="00EB5794" w:rsidP="00EB5794">
      <w:pPr>
        <w:pStyle w:val="StandardWeb"/>
      </w:pPr>
      <w:r>
        <w:t>Ja, Herr, mein Glück ist dein Gebot;</w:t>
      </w:r>
      <w:r>
        <w:br/>
        <w:t>Ich will es treu erfüllen,</w:t>
      </w:r>
      <w:r>
        <w:br/>
        <w:t>Und bitte dich, durch deinen Tod,</w:t>
      </w:r>
      <w:r>
        <w:br/>
        <w:t>Um Kraft zu meinem Willen.</w:t>
      </w:r>
      <w:r>
        <w:br/>
        <w:t>Laß mich von nun an würdig sein,</w:t>
      </w:r>
      <w:r>
        <w:br/>
        <w:t>Mein ganzes Herz dir, Herr, zu weihn,</w:t>
      </w:r>
      <w:r>
        <w:br/>
        <w:t>Und deinen Tod zu preisen.</w:t>
      </w:r>
      <w:r>
        <w:br/>
        <w:t>Laß mich den Ernst der Heiligung</w:t>
      </w:r>
      <w:r>
        <w:br/>
        <w:t>Durch eine wahre Besserung</w:t>
      </w:r>
      <w:r>
        <w:br/>
        <w:t>Mir und der Welt beweisen!</w:t>
      </w:r>
    </w:p>
    <w:p w14:paraId="601CCA5B" w14:textId="77777777" w:rsidR="00865204" w:rsidRDefault="00865204" w:rsidP="00865204">
      <w:pPr>
        <w:pStyle w:val="berschrift1"/>
      </w:pPr>
      <w:r>
        <w:rPr>
          <w:rStyle w:val="screen-reader-text"/>
        </w:rPr>
        <w:t>Ich komme vor dein Angesicht,</w:t>
      </w:r>
      <w:r>
        <w:t xml:space="preserve"> </w:t>
      </w:r>
    </w:p>
    <w:p w14:paraId="4B8BFF1E" w14:textId="77777777" w:rsidR="00865204" w:rsidRDefault="00865204" w:rsidP="00865204">
      <w:pPr>
        <w:pStyle w:val="StandardWeb"/>
      </w:pPr>
      <w:r>
        <w:t>Ich komme vor dein Angesicht,</w:t>
      </w:r>
      <w:r>
        <w:br/>
        <w:t>Verwirf, o Gott, mein Flehen nicht;</w:t>
      </w:r>
      <w:r>
        <w:br/>
        <w:t>Vergib mir alle meine Schuld,</w:t>
      </w:r>
      <w:r>
        <w:br/>
        <w:t>Du Gott der Gnaden und Geduld.</w:t>
      </w:r>
    </w:p>
    <w:p w14:paraId="54C6F79E" w14:textId="77777777" w:rsidR="00865204" w:rsidRDefault="00865204" w:rsidP="00865204">
      <w:pPr>
        <w:pStyle w:val="StandardWeb"/>
      </w:pPr>
      <w:r>
        <w:t>Schaff du ein reines Herz in mir,</w:t>
      </w:r>
      <w:r>
        <w:br/>
        <w:t>Ein Herz voll Lieb und Furcht zu dir,</w:t>
      </w:r>
      <w:r>
        <w:br/>
        <w:t>Ein Herz voll Demut, Preis und Dank,</w:t>
      </w:r>
      <w:r>
        <w:br/>
        <w:t>Ein ruhig Herz mein Lebenlang.</w:t>
      </w:r>
    </w:p>
    <w:p w14:paraId="70163A71" w14:textId="77777777" w:rsidR="00865204" w:rsidRDefault="00865204" w:rsidP="00865204">
      <w:pPr>
        <w:pStyle w:val="StandardWeb"/>
      </w:pPr>
      <w:r>
        <w:t>Sei mein Beschützer in Gefahr;</w:t>
      </w:r>
      <w:r>
        <w:br/>
        <w:t>Ich harre deiner immerdar.</w:t>
      </w:r>
      <w:r>
        <w:br/>
        <w:t>Ist wohl ein Übel, das mich schreckt,</w:t>
      </w:r>
      <w:r>
        <w:br/>
        <w:t>Wenn deine Rechte mich bedeckt?</w:t>
      </w:r>
    </w:p>
    <w:p w14:paraId="1FCCFD49" w14:textId="77777777" w:rsidR="00865204" w:rsidRDefault="00865204" w:rsidP="00865204">
      <w:pPr>
        <w:pStyle w:val="StandardWeb"/>
      </w:pPr>
      <w:r>
        <w:t>Ich bin ja, Herr, in deiner Hand.</w:t>
      </w:r>
      <w:r>
        <w:br/>
        <w:t>Von dir empfing ich den Verstand;</w:t>
      </w:r>
      <w:r>
        <w:br/>
        <w:t>Erhalt ihn mir, o Herr! mein Hort,</w:t>
      </w:r>
      <w:r>
        <w:br/>
        <w:t>Und stärk ihn durch dein göttlich Wort.</w:t>
      </w:r>
    </w:p>
    <w:p w14:paraId="161D934B" w14:textId="77777777" w:rsidR="00865204" w:rsidRDefault="00865204" w:rsidP="00865204">
      <w:pPr>
        <w:pStyle w:val="StandardWeb"/>
      </w:pPr>
      <w:r>
        <w:t>Laß, deines Namens mich zu freun,</w:t>
      </w:r>
      <w:r>
        <w:br/>
        <w:t>Ihn stets vor meinen Augen sein.</w:t>
      </w:r>
      <w:r>
        <w:br/>
        <w:t>Laß, meines Glaubens mich zu freun,</w:t>
      </w:r>
      <w:r>
        <w:br/>
        <w:t>Ihn stets durch Liebe tätig sein.</w:t>
      </w:r>
    </w:p>
    <w:p w14:paraId="07A85973" w14:textId="77777777" w:rsidR="00865204" w:rsidRDefault="00865204" w:rsidP="00865204">
      <w:pPr>
        <w:pStyle w:val="StandardWeb"/>
      </w:pPr>
      <w:r>
        <w:t>Das ist mein Glück, was du mich lehrst.</w:t>
      </w:r>
      <w:r>
        <w:br/>
        <w:t>Das sei mein Glück, daß ich zuerst</w:t>
      </w:r>
      <w:r>
        <w:br/>
        <w:t>Nach deinem Reiche tracht, und treu</w:t>
      </w:r>
      <w:r>
        <w:br/>
        <w:t>In allen meinen Pflichten sei!</w:t>
      </w:r>
    </w:p>
    <w:p w14:paraId="607C42E7" w14:textId="77777777" w:rsidR="00865204" w:rsidRDefault="00865204" w:rsidP="00865204">
      <w:pPr>
        <w:pStyle w:val="StandardWeb"/>
      </w:pPr>
      <w:r>
        <w:t>Ich bin zu schwach aus eigner Kraft</w:t>
      </w:r>
      <w:r>
        <w:br/>
        <w:t>Zum Siege meiner Leidenschaft;</w:t>
      </w:r>
      <w:r>
        <w:br/>
        <w:t>Du aber ziehst mit Kraft mich an,</w:t>
      </w:r>
      <w:r>
        <w:br/>
        <w:t>Daß ich den Sieg erlangen kann.</w:t>
      </w:r>
    </w:p>
    <w:p w14:paraId="1A1F859E" w14:textId="77777777" w:rsidR="00865204" w:rsidRDefault="00865204" w:rsidP="00865204">
      <w:pPr>
        <w:pStyle w:val="StandardWeb"/>
      </w:pPr>
      <w:r>
        <w:t>Gib von den Gütern dieser Welt</w:t>
      </w:r>
      <w:r>
        <w:br/>
        <w:t>Mir, Herr, so viel, als dir gefällt;</w:t>
      </w:r>
      <w:r>
        <w:br/>
        <w:t>Gib deinem Knecht ein mäßig Teil,</w:t>
      </w:r>
      <w:r>
        <w:br/>
        <w:t>Zu seinem Fleiße Glück und Heil.</w:t>
      </w:r>
    </w:p>
    <w:p w14:paraId="4655AEE1" w14:textId="77777777" w:rsidR="00865204" w:rsidRDefault="00865204" w:rsidP="00865204">
      <w:pPr>
        <w:pStyle w:val="StandardWeb"/>
      </w:pPr>
      <w:r>
        <w:t>Schenkt deine Hand mir Überfluß:</w:t>
      </w:r>
      <w:r>
        <w:br/>
        <w:t>So laß mich mäßig im Genuß,</w:t>
      </w:r>
      <w:r>
        <w:br/>
        <w:t>Und, dürftge Brüder zu erfreun,</w:t>
      </w:r>
      <w:r>
        <w:br/>
        <w:t>Mich einen frohen Geber sein.</w:t>
      </w:r>
    </w:p>
    <w:p w14:paraId="6022B538" w14:textId="77777777" w:rsidR="00865204" w:rsidRDefault="00865204" w:rsidP="00865204">
      <w:pPr>
        <w:pStyle w:val="StandardWeb"/>
      </w:pPr>
      <w:r>
        <w:t>Gib mir Gesundheit, und verleih,</w:t>
      </w:r>
      <w:r>
        <w:br/>
        <w:t>Daß ich sie nütz, und dankbar sei,</w:t>
      </w:r>
      <w:r>
        <w:br/>
        <w:t>Und nie, aus Liebe gegen sie,</w:t>
      </w:r>
      <w:r>
        <w:br/>
        <w:t>Mich zaghaft einer Pflicht entzieh.</w:t>
      </w:r>
    </w:p>
    <w:p w14:paraId="2E8F0A20" w14:textId="77777777" w:rsidR="00865204" w:rsidRDefault="00865204" w:rsidP="00865204">
      <w:pPr>
        <w:pStyle w:val="StandardWeb"/>
      </w:pPr>
      <w:r>
        <w:t>Erwecke mir stets einen Freund,</w:t>
      </w:r>
      <w:r>
        <w:br/>
        <w:t>Der’s treu mit meiner Wohlfahrt meint,</w:t>
      </w:r>
      <w:r>
        <w:br/>
        <w:t>Mit mir in deiner Furcht sich übt,</w:t>
      </w:r>
      <w:r>
        <w:br/>
        <w:t>Mir Rat und Trost und Beispiel gibt.</w:t>
      </w:r>
    </w:p>
    <w:p w14:paraId="40842CDD" w14:textId="77777777" w:rsidR="00865204" w:rsidRDefault="00865204" w:rsidP="00865204">
      <w:pPr>
        <w:pStyle w:val="StandardWeb"/>
      </w:pPr>
      <w:r>
        <w:t>Bestimmst du mir ein längres Ziel,</w:t>
      </w:r>
      <w:r>
        <w:br/>
        <w:t>Und werden meiner Tage viel:</w:t>
      </w:r>
      <w:r>
        <w:br/>
        <w:t>So laß, Gott, meine Zuversicht,</w:t>
      </w:r>
      <w:r>
        <w:br/>
        <w:t>Verlaß mich auch im Alter nicht.</w:t>
      </w:r>
    </w:p>
    <w:p w14:paraId="29B9FFD1" w14:textId="77777777" w:rsidR="00865204" w:rsidRDefault="00865204" w:rsidP="00865204">
      <w:pPr>
        <w:pStyle w:val="StandardWeb"/>
      </w:pPr>
      <w:r>
        <w:t>Und wird sich einst mein Ende nahn:</w:t>
      </w:r>
      <w:r>
        <w:br/>
        <w:t>So nimm dich meiner herzlich an,</w:t>
      </w:r>
      <w:r>
        <w:br/>
        <w:t>Und sei durch Christum, deinen Sohn,</w:t>
      </w:r>
      <w:r>
        <w:br/>
        <w:t>Mein Schirm, mein Schild und großer Lohn!</w:t>
      </w:r>
    </w:p>
    <w:p w14:paraId="21940541" w14:textId="77777777" w:rsidR="00EB5794" w:rsidRDefault="00EB5794" w:rsidP="00EB5794">
      <w:pPr>
        <w:pStyle w:val="berschrift1"/>
      </w:pPr>
      <w:r>
        <w:rPr>
          <w:rStyle w:val="screen-reader-text"/>
        </w:rPr>
        <w:t>Jauchzt, ihr Erlösten, dem Herrn! Er hat sein Werk vollendet</w:t>
      </w:r>
    </w:p>
    <w:p w14:paraId="469A5066" w14:textId="77777777" w:rsidR="00EB5794" w:rsidRDefault="00EB5794" w:rsidP="00EB5794">
      <w:pPr>
        <w:pStyle w:val="StandardWeb"/>
      </w:pPr>
      <w:r>
        <w:t>Jauchzt, ihr Erlösten, dem Herrn! Er hat sein Werk vollendet;</w:t>
      </w:r>
      <w:r>
        <w:br/>
        <w:t>Des müsse sich der Erdkreis freun!</w:t>
      </w:r>
      <w:r>
        <w:br/>
        <w:t>Er fährt verkläret hinauf zu dem, der ihn gesendet,</w:t>
      </w:r>
      <w:r>
        <w:br/>
        <w:t>Und nimmt die Himmel wieder ein.</w:t>
      </w:r>
    </w:p>
    <w:p w14:paraId="290B4554" w14:textId="77777777" w:rsidR="00EB5794" w:rsidRDefault="00EB5794" w:rsidP="00EB5794">
      <w:pPr>
        <w:pStyle w:val="StandardWeb"/>
      </w:pPr>
      <w:r>
        <w:t>Der Herr, nachdem er das Heil und unvergänglich Leben</w:t>
      </w:r>
      <w:r>
        <w:br/>
        <w:t>Auf Erden an das Licht gebracht,</w:t>
      </w:r>
      <w:r>
        <w:br/>
        <w:t>Den Weg zu Gott uns gelehrt, sich selbst für uns gegeben,</w:t>
      </w:r>
      <w:r>
        <w:br/>
        <w:t>Fährt auf zur Rechten seiner Macht.</w:t>
      </w:r>
    </w:p>
    <w:p w14:paraId="306F6D0D" w14:textId="77777777" w:rsidR="00EB5794" w:rsidRDefault="00EB5794" w:rsidP="00EB5794">
      <w:pPr>
        <w:pStyle w:val="StandardWeb"/>
      </w:pPr>
      <w:r>
        <w:t>Sein, sein ist alle Gewalt im Himmel und auf Erden,</w:t>
      </w:r>
      <w:r>
        <w:br/>
        <w:t>Und uns hat er das Heil verdient.</w:t>
      </w:r>
      <w:r>
        <w:br/>
        <w:t>Wer sein Wort gläubet und hält, soll nicht verloren werden;</w:t>
      </w:r>
      <w:r>
        <w:br/>
        <w:t>Er hat die Welt mit Gott versühnt.</w:t>
      </w:r>
    </w:p>
    <w:p w14:paraId="3DB754C7" w14:textId="77777777" w:rsidR="00EB5794" w:rsidRDefault="00EB5794" w:rsidP="00EB5794">
      <w:pPr>
        <w:pStyle w:val="StandardWeb"/>
      </w:pPr>
      <w:r>
        <w:t>Hoch über alle Vernunft besiegt er ihr Verderben,</w:t>
      </w:r>
      <w:r>
        <w:br/>
        <w:t>Und seine Lieb ermüdet nie.</w:t>
      </w:r>
      <w:r>
        <w:br/>
        <w:t>Ein unvergängliches Glück den Menschen zu erwerben,</w:t>
      </w:r>
      <w:r>
        <w:br/>
        <w:t>So heiligt er sich selbst für sie.</w:t>
      </w:r>
    </w:p>
    <w:p w14:paraId="3D3C33F4" w14:textId="77777777" w:rsidR="00EB5794" w:rsidRDefault="00EB5794" w:rsidP="00EB5794">
      <w:pPr>
        <w:pStyle w:val="StandardWeb"/>
      </w:pPr>
      <w:r>
        <w:t>Jauchzt, ihr Gerechten, dem Herrn, und preist seinen Namen!</w:t>
      </w:r>
      <w:r>
        <w:br/>
        <w:t>Ihm danken, das ist unsre Pflicht.</w:t>
      </w:r>
      <w:r>
        <w:br/>
        <w:t>Wir sind glückselig in ihm. Sein Wort ist Ja und Amen;</w:t>
      </w:r>
      <w:r>
        <w:br/>
        <w:t>Und Gott ist unsre Zuversicht.</w:t>
      </w:r>
    </w:p>
    <w:p w14:paraId="49A1F36D" w14:textId="77777777" w:rsidR="00EB5794" w:rsidRDefault="00EB5794" w:rsidP="00EB5794">
      <w:pPr>
        <w:pStyle w:val="StandardWeb"/>
      </w:pPr>
      <w:r>
        <w:t>Preist, ihr Erlösten, den Herrn, und rühmet all, ihr Frommen!</w:t>
      </w:r>
      <w:r>
        <w:br/>
        <w:t>Er fährt gen Himmel, als ein Held,</w:t>
      </w:r>
      <w:r>
        <w:br/>
        <w:t>In Wolken fährt er hinauf; so wird er wiederkommen,</w:t>
      </w:r>
      <w:r>
        <w:br/>
        <w:t>Ein Herr und Richter aller Welt.</w:t>
      </w:r>
    </w:p>
    <w:p w14:paraId="650489FE" w14:textId="77777777" w:rsidR="00EB5794" w:rsidRDefault="00EB5794" w:rsidP="00EB5794">
      <w:pPr>
        <w:pStyle w:val="StandardWeb"/>
      </w:pPr>
      <w:r>
        <w:t>Dies ist des Gläubigen Trost, verklärt ihn einst zu schauen,</w:t>
      </w:r>
      <w:r>
        <w:br/>
        <w:t>Und seiner Liebe sich zu freun.</w:t>
      </w:r>
      <w:r>
        <w:br/>
        <w:t>Dies ist des Gläubigen Pflicht, ihm ewig zu vertrauen,</w:t>
      </w:r>
      <w:r>
        <w:br/>
        <w:t>Und sich durch Tugend ihm zu weihn.</w:t>
      </w:r>
    </w:p>
    <w:p w14:paraId="7A2EB69A" w14:textId="77777777" w:rsidR="00EB5794" w:rsidRDefault="00EB5794" w:rsidP="00EB5794">
      <w:pPr>
        <w:pStyle w:val="StandardWeb"/>
      </w:pPr>
      <w:r>
        <w:t>Wer des Erlösers sich schämt, des wird auch er sich schämen;</w:t>
      </w:r>
      <w:r>
        <w:br/>
        <w:t>Den wieder ehren, der ihn ehrt.</w:t>
      </w:r>
      <w:r>
        <w:br/>
        <w:t>Laß uns das Leben von dir und Gnad um Gnade nehmen,</w:t>
      </w:r>
      <w:r>
        <w:br/>
        <w:t>Herr, dessen Herrschaft ewig währt!</w:t>
      </w:r>
    </w:p>
    <w:p w14:paraId="6D203046" w14:textId="77777777" w:rsidR="00EB5794" w:rsidRDefault="00EB5794" w:rsidP="00EB5794">
      <w:pPr>
        <w:pStyle w:val="StandardWeb"/>
      </w:pPr>
      <w:r>
        <w:t>Ich bin ein irrendes Schaf, du weisest mich zu rechte,</w:t>
      </w:r>
      <w:r>
        <w:br/>
        <w:t>Und leitest mich nach deinem Rat;</w:t>
      </w:r>
      <w:r>
        <w:br/>
        <w:t>Machst mich vom Knechte der Welt zu einem deiner Knechte,</w:t>
      </w:r>
      <w:r>
        <w:br/>
        <w:t>Und tilgest meine Missetat.</w:t>
      </w:r>
    </w:p>
    <w:p w14:paraId="06E8D0DD" w14:textId="77777777" w:rsidR="00EB5794" w:rsidRDefault="00EB5794" w:rsidP="00EB5794">
      <w:pPr>
        <w:pStyle w:val="StandardWeb"/>
      </w:pPr>
      <w:r>
        <w:t>Was ist die Hoheit der Welt? Sie rührt den Christen wenig.</w:t>
      </w:r>
      <w:r>
        <w:br/>
        <w:t>Du kleidest ihn mit Ruhm und Pracht.</w:t>
      </w:r>
      <w:r>
        <w:br/>
        <w:t>Was ist die Hoheit der Welt? Zum Priester und zum König</w:t>
      </w:r>
      <w:r>
        <w:br/>
        <w:t>Bin ich durch dich vor Gott gemacht.</w:t>
      </w:r>
    </w:p>
    <w:p w14:paraId="2CA16343" w14:textId="77777777" w:rsidR="00EB5794" w:rsidRDefault="00EB5794" w:rsidP="00EB5794">
      <w:pPr>
        <w:pStyle w:val="StandardWeb"/>
      </w:pPr>
      <w:r>
        <w:t>Dank sei dem Heiland der Welt! Er hat sein Werk vollführet.</w:t>
      </w:r>
      <w:r>
        <w:br/>
        <w:t>Frohlock ihm, Volk der Christenheit!</w:t>
      </w:r>
      <w:r>
        <w:br/>
        <w:t>Er sitzt zur Rechten des Herrn. Er lebet und regieret</w:t>
      </w:r>
      <w:r>
        <w:br/>
        <w:t>Von Ewigkeit zu Ewigkeit.</w:t>
      </w:r>
    </w:p>
    <w:p w14:paraId="631681EE" w14:textId="77777777" w:rsidR="00B3511D" w:rsidRDefault="00B3511D" w:rsidP="00B3511D">
      <w:pPr>
        <w:pStyle w:val="berschrift1"/>
      </w:pPr>
      <w:r>
        <w:rPr>
          <w:rStyle w:val="screen-reader-text"/>
        </w:rPr>
        <w:t>Jesus lebt, mit ihm auch ich!</w:t>
      </w:r>
      <w:r>
        <w:t xml:space="preserve"> </w:t>
      </w:r>
    </w:p>
    <w:p w14:paraId="718384D0" w14:textId="77777777" w:rsidR="00B3511D" w:rsidRDefault="00B3511D" w:rsidP="00B3511D">
      <w:pPr>
        <w:pStyle w:val="StandardWeb"/>
      </w:pPr>
      <w:r>
        <w:t>1. Jesus lebt, mit ihm auch ich!</w:t>
      </w:r>
      <w:r>
        <w:br/>
        <w:t>Tod, wo sind nun deine Schrecken?</w:t>
      </w:r>
      <w:r>
        <w:br/>
        <w:t>Er, er lebt und wird auch mich</w:t>
      </w:r>
      <w:r>
        <w:br/>
        <w:t>von den Toten auferwecken.</w:t>
      </w:r>
      <w:r>
        <w:br/>
        <w:t>Er verklärt mich in sein Licht,</w:t>
      </w:r>
      <w:r>
        <w:br/>
        <w:t>das ist meine Zuversicht.</w:t>
      </w:r>
    </w:p>
    <w:p w14:paraId="5D8B1B58" w14:textId="77777777" w:rsidR="00B3511D" w:rsidRDefault="00B3511D" w:rsidP="00B3511D">
      <w:pPr>
        <w:pStyle w:val="StandardWeb"/>
      </w:pPr>
      <w:r>
        <w:t>2. Jesus lebt! Ihm ist das Reich</w:t>
      </w:r>
      <w:r>
        <w:br/>
        <w:t>über alle Welt gegeben;</w:t>
      </w:r>
      <w:r>
        <w:br/>
        <w:t>mit ihm werd auch ich zugleich</w:t>
      </w:r>
      <w:r>
        <w:br/>
        <w:t>ewig herrschen, ewig leben.</w:t>
      </w:r>
      <w:r>
        <w:br/>
        <w:t>Gott erfüllt, was er verspricht;</w:t>
      </w:r>
      <w:r>
        <w:br/>
        <w:t>dies ist meine Zuversicht.</w:t>
      </w:r>
    </w:p>
    <w:p w14:paraId="3CA4DB81" w14:textId="77777777" w:rsidR="00B3511D" w:rsidRDefault="00B3511D" w:rsidP="00B3511D">
      <w:pPr>
        <w:pStyle w:val="StandardWeb"/>
      </w:pPr>
      <w:r>
        <w:t>3. Jesus lebt! Wer nun verzagt,</w:t>
      </w:r>
      <w:r>
        <w:br/>
        <w:t>lästert ihn und Gottes Ehre.</w:t>
      </w:r>
      <w:r>
        <w:br/>
        <w:t>Gnade hat er zugesagt,</w:t>
      </w:r>
      <w:r>
        <w:br/>
        <w:t>dass der Sünder sich bekehre.</w:t>
      </w:r>
      <w:r>
        <w:br/>
        <w:t>Gott verstößt in Christus nicht;</w:t>
      </w:r>
      <w:r>
        <w:br/>
        <w:t>dies ist meine Zuversicht.</w:t>
      </w:r>
    </w:p>
    <w:p w14:paraId="1B85CA38" w14:textId="77777777" w:rsidR="00B3511D" w:rsidRDefault="00B3511D" w:rsidP="00B3511D">
      <w:pPr>
        <w:pStyle w:val="StandardWeb"/>
      </w:pPr>
      <w:r>
        <w:t>4. Jesus lebt! Sein Heil ist mein,</w:t>
      </w:r>
      <w:r>
        <w:br/>
        <w:t>sein sei auch mein ganzes Leben;</w:t>
      </w:r>
      <w:r>
        <w:br/>
        <w:t>reines Herzens will ich sein</w:t>
      </w:r>
      <w:r>
        <w:br/>
        <w:t>und den Lüsten widerstreben.</w:t>
      </w:r>
      <w:r>
        <w:br/>
        <w:t>Er verlässt den Schwachen nicht;</w:t>
      </w:r>
      <w:r>
        <w:br/>
        <w:t>dies ist meine Zuversicht.</w:t>
      </w:r>
    </w:p>
    <w:p w14:paraId="76AB7E76" w14:textId="77777777" w:rsidR="00B3511D" w:rsidRDefault="00B3511D" w:rsidP="00B3511D">
      <w:pPr>
        <w:pStyle w:val="StandardWeb"/>
      </w:pPr>
      <w:r>
        <w:t>5. Jesus lebt! Ich bin gewiss,</w:t>
      </w:r>
      <w:r>
        <w:br/>
        <w:t>nichts soll mich von Jesus scheiden,</w:t>
      </w:r>
      <w:r>
        <w:br/>
        <w:t>keine Macht der Finsternis,</w:t>
      </w:r>
      <w:r>
        <w:br/>
        <w:t>keine Herrlichkeit, kein Leiden.</w:t>
      </w:r>
      <w:r>
        <w:br/>
        <w:t>Er gibt Kraft zu dieser Pflicht;</w:t>
      </w:r>
      <w:r>
        <w:br/>
        <w:t>dies ist meine Zuversicht.</w:t>
      </w:r>
    </w:p>
    <w:p w14:paraId="2C1F76F2" w14:textId="77777777" w:rsidR="00B3511D" w:rsidRDefault="00B3511D" w:rsidP="00B3511D">
      <w:pPr>
        <w:pStyle w:val="StandardWeb"/>
      </w:pPr>
      <w:r>
        <w:t>6. Jesus lebt! Nun ist der Tod</w:t>
      </w:r>
      <w:r>
        <w:br/>
        <w:t>mir der Eingang in das Leben.</w:t>
      </w:r>
      <w:r>
        <w:br/>
        <w:t>Welchen Trost in Todesnot</w:t>
      </w:r>
      <w:r>
        <w:br/>
        <w:t>wird er meiner Seele geben,</w:t>
      </w:r>
      <w:r>
        <w:br/>
        <w:t>wenn sie gläubig zu ihm spricht:</w:t>
      </w:r>
      <w:r>
        <w:br/>
        <w:t>Herr, Herr, meine Zuversicht!</w:t>
      </w:r>
    </w:p>
    <w:p w14:paraId="585D416D" w14:textId="77777777" w:rsidR="00B3511D" w:rsidRDefault="00B3511D" w:rsidP="00B3511D">
      <w:pPr>
        <w:pStyle w:val="berschrift1"/>
        <w:rPr>
          <w:szCs w:val="36"/>
        </w:rPr>
      </w:pPr>
      <w:r w:rsidRPr="00B3511D">
        <w:t>Jesus lebt, wie froh bin ich</w:t>
      </w:r>
      <w:r>
        <w:t xml:space="preserve"> </w:t>
      </w:r>
    </w:p>
    <w:p w14:paraId="0CA3CC97" w14:textId="77777777" w:rsidR="00B3511D" w:rsidRDefault="00B3511D" w:rsidP="00B3511D">
      <w:pPr>
        <w:pStyle w:val="StandardWeb"/>
      </w:pPr>
      <w:r>
        <w:t>1. Jesus lebt wie froh bin ich!</w:t>
      </w:r>
      <w:r>
        <w:br/>
        <w:t>Tod, wo sind nun deine Schrecken?</w:t>
      </w:r>
      <w:r>
        <w:br/>
        <w:t>Jesus lebt, er kann auch mich</w:t>
      </w:r>
      <w:r>
        <w:br/>
        <w:t>bald zu neuem Leben wecken,</w:t>
      </w:r>
      <w:r>
        <w:br/>
        <w:t>führt aus Gnaden mich zum Licht</w:t>
      </w:r>
      <w:r>
        <w:br/>
        <w:t>– das ist meine Zuversicht.</w:t>
      </w:r>
    </w:p>
    <w:p w14:paraId="02EC761B" w14:textId="77777777" w:rsidR="00B3511D" w:rsidRDefault="00B3511D" w:rsidP="00B3511D">
      <w:pPr>
        <w:pStyle w:val="StandardWeb"/>
      </w:pPr>
      <w:r>
        <w:t>2. Jesus lebt! Ihm ist das Reich</w:t>
      </w:r>
      <w:r>
        <w:br/>
        <w:t>über alle Welt gegeben;</w:t>
      </w:r>
      <w:r>
        <w:br/>
        <w:t>mit ihm soll auch ich zugleich</w:t>
      </w:r>
      <w:r>
        <w:br/>
        <w:t>einstens herrschen, ewig leben.</w:t>
      </w:r>
      <w:r>
        <w:br/>
        <w:t>Gott erfüllt, was er verspricht;</w:t>
      </w:r>
      <w:r>
        <w:br/>
        <w:t>das ist meine Zuversicht</w:t>
      </w:r>
    </w:p>
    <w:p w14:paraId="447B9498" w14:textId="77777777" w:rsidR="00B3511D" w:rsidRDefault="00B3511D" w:rsidP="00B3511D">
      <w:pPr>
        <w:pStyle w:val="StandardWeb"/>
      </w:pPr>
      <w:r>
        <w:t>3. Jesus lebt! Ich bin gewiss,</w:t>
      </w:r>
      <w:r>
        <w:br/>
        <w:t>nichts soll mich von Jesus scheiden,</w:t>
      </w:r>
      <w:r>
        <w:br/>
        <w:t>keine Macht der Finsternis,</w:t>
      </w:r>
      <w:r>
        <w:br/>
        <w:t>keine Herrlichkeit, kein Leiden.</w:t>
      </w:r>
      <w:r>
        <w:br/>
        <w:t>Seine Treue wanket nicht;</w:t>
      </w:r>
      <w:r>
        <w:br/>
        <w:t>das ist meine Zuversicht.</w:t>
      </w:r>
    </w:p>
    <w:p w14:paraId="54005A32" w14:textId="77777777" w:rsidR="00B3511D" w:rsidRDefault="00B3511D" w:rsidP="00B3511D">
      <w:pPr>
        <w:pStyle w:val="StandardWeb"/>
      </w:pPr>
      <w:r>
        <w:t>4. Jesus lebt! Nun ist sein Tod</w:t>
      </w:r>
      <w:r>
        <w:br/>
        <w:t>mir der Eingang in das Leben.</w:t>
      </w:r>
      <w:r>
        <w:br/>
        <w:t>Welchen Trost in Todesnot</w:t>
      </w:r>
      <w:r>
        <w:br/>
        <w:t>wird er meiner Seele geben,</w:t>
      </w:r>
      <w:r>
        <w:br/>
        <w:t>wenn sie gläubig zu ihm spricht:</w:t>
      </w:r>
      <w:r>
        <w:br/>
        <w:t>Herr, Herr, meine Zuversicht!</w:t>
      </w:r>
    </w:p>
    <w:p w14:paraId="20058893" w14:textId="77777777" w:rsidR="00EB5794" w:rsidRDefault="00EB5794" w:rsidP="00EB5794">
      <w:pPr>
        <w:pStyle w:val="berschrift1"/>
      </w:pPr>
      <w:r>
        <w:rPr>
          <w:rStyle w:val="screen-reader-text"/>
        </w:rPr>
        <w:t>Mein erst Gefühl sei Preis und Dank</w:t>
      </w:r>
    </w:p>
    <w:p w14:paraId="0F552A99" w14:textId="77777777" w:rsidR="00EB5794" w:rsidRDefault="00EB5794" w:rsidP="00EB5794">
      <w:pPr>
        <w:pStyle w:val="StandardWeb"/>
      </w:pPr>
      <w:r>
        <w:t>Mein erst Gefühl sei Preis und Dank;</w:t>
      </w:r>
      <w:r>
        <w:br/>
        <w:t>Erheb ihn, meine Seele!</w:t>
      </w:r>
      <w:r>
        <w:br/>
        <w:t>Der Herr hört deinen Lobgesang;</w:t>
      </w:r>
      <w:r>
        <w:br/>
        <w:t>Lobsing ihm, meine Seele!</w:t>
      </w:r>
    </w:p>
    <w:p w14:paraId="514FF617" w14:textId="77777777" w:rsidR="00EB5794" w:rsidRDefault="00EB5794" w:rsidP="00EB5794">
      <w:pPr>
        <w:pStyle w:val="StandardWeb"/>
      </w:pPr>
      <w:r>
        <w:t>Mich selbst zu schützen, ohne Macht,</w:t>
      </w:r>
      <w:r>
        <w:br/>
        <w:t>Lag ich und schlief im Frieden.</w:t>
      </w:r>
      <w:r>
        <w:br/>
        <w:t>Wer schafft die Sicherheit der Nacht,</w:t>
      </w:r>
      <w:r>
        <w:br/>
        <w:t>Und Ruhe für die Müden?</w:t>
      </w:r>
    </w:p>
    <w:p w14:paraId="03A0A747" w14:textId="77777777" w:rsidR="00EB5794" w:rsidRDefault="00EB5794" w:rsidP="00EB5794">
      <w:pPr>
        <w:pStyle w:val="StandardWeb"/>
      </w:pPr>
      <w:r>
        <w:t>Wer wacht, wenn ich von mir nichts weiß,</w:t>
      </w:r>
      <w:r>
        <w:br/>
        <w:t>Mein Leben zu bewahren?</w:t>
      </w:r>
      <w:r>
        <w:br/>
        <w:t>Wer stärkt mein Blut in seinem Fleiß,</w:t>
      </w:r>
      <w:r>
        <w:br/>
        <w:t>Und schützt mich vor Gefahren?</w:t>
      </w:r>
    </w:p>
    <w:p w14:paraId="453DF6E1" w14:textId="77777777" w:rsidR="00EB5794" w:rsidRDefault="00EB5794" w:rsidP="00EB5794">
      <w:pPr>
        <w:pStyle w:val="StandardWeb"/>
      </w:pPr>
      <w:r>
        <w:t>Wer lehrt das Auge seine Pflicht,</w:t>
      </w:r>
      <w:r>
        <w:br/>
        <w:t>Sich sicher zu bedecken?</w:t>
      </w:r>
      <w:r>
        <w:br/>
        <w:t>Wer ruft dem Tag und seinem Licht,</w:t>
      </w:r>
      <w:r>
        <w:br/>
        <w:t>Die Seele zu erwecken?</w:t>
      </w:r>
    </w:p>
    <w:p w14:paraId="7534F665" w14:textId="77777777" w:rsidR="00EB5794" w:rsidRDefault="00EB5794" w:rsidP="00EB5794">
      <w:pPr>
        <w:pStyle w:val="StandardWeb"/>
      </w:pPr>
      <w:r>
        <w:t>Du bist es, Herr und Gott der Welt,</w:t>
      </w:r>
      <w:r>
        <w:br/>
        <w:t>Und dein ist unser Leben.</w:t>
      </w:r>
      <w:r>
        <w:br/>
        <w:t>Du bist es, der es uns erhält,</w:t>
      </w:r>
      <w:r>
        <w:br/>
        <w:t>Und mir’s itzt neu gegeben.</w:t>
      </w:r>
    </w:p>
    <w:p w14:paraId="0BDD66AC" w14:textId="77777777" w:rsidR="00EB5794" w:rsidRDefault="00EB5794" w:rsidP="00EB5794">
      <w:pPr>
        <w:pStyle w:val="StandardWeb"/>
      </w:pPr>
      <w:r>
        <w:t>Gelobet seist du, Gott der Macht,</w:t>
      </w:r>
      <w:r>
        <w:br/>
        <w:t>Gelobt sei deine Treue!</w:t>
      </w:r>
      <w:r>
        <w:br/>
        <w:t>Daß ich nach einer sanften Nacht</w:t>
      </w:r>
      <w:r>
        <w:br/>
        <w:t>Mich dieses Tags erfreue.</w:t>
      </w:r>
    </w:p>
    <w:p w14:paraId="47B89034" w14:textId="77777777" w:rsidR="00EB5794" w:rsidRDefault="00EB5794" w:rsidP="00EB5794">
      <w:pPr>
        <w:pStyle w:val="StandardWeb"/>
      </w:pPr>
      <w:r>
        <w:t>Laß deinen Segen auf mir ruhn,</w:t>
      </w:r>
      <w:r>
        <w:br/>
        <w:t>Mich deine Wege wallen;</w:t>
      </w:r>
      <w:r>
        <w:br/>
        <w:t>Und lehre du mich selber tun</w:t>
      </w:r>
      <w:r>
        <w:br/>
        <w:t>Nach deinem Wohlgefallen.</w:t>
      </w:r>
    </w:p>
    <w:p w14:paraId="0E80EBD1" w14:textId="77777777" w:rsidR="00EB5794" w:rsidRDefault="00EB5794" w:rsidP="00EB5794">
      <w:pPr>
        <w:pStyle w:val="StandardWeb"/>
      </w:pPr>
      <w:r>
        <w:t>Nimm meines Lebens gnädig wahr;</w:t>
      </w:r>
      <w:r>
        <w:br/>
        <w:t>Auf dich hofft meine Seele.</w:t>
      </w:r>
      <w:r>
        <w:br/>
        <w:t>Sei mir ein Retter in Gefahr,</w:t>
      </w:r>
      <w:r>
        <w:br/>
        <w:t>Ein Vater, wenn ich fehle.</w:t>
      </w:r>
    </w:p>
    <w:p w14:paraId="02E36B00" w14:textId="77777777" w:rsidR="00EB5794" w:rsidRDefault="00EB5794" w:rsidP="00EB5794">
      <w:pPr>
        <w:pStyle w:val="StandardWeb"/>
      </w:pPr>
      <w:r>
        <w:t>Gib mir ein Herz voll Zuversicht,</w:t>
      </w:r>
      <w:r>
        <w:br/>
        <w:t>Erfüllt mit Lieb und Ruhe,</w:t>
      </w:r>
      <w:r>
        <w:br/>
        <w:t>Ein weises Herz, das seine Pflicht</w:t>
      </w:r>
      <w:r>
        <w:br/>
        <w:t>Erkenn und willig tue.</w:t>
      </w:r>
    </w:p>
    <w:p w14:paraId="698C89B5" w14:textId="77777777" w:rsidR="00EB5794" w:rsidRDefault="00EB5794" w:rsidP="00EB5794">
      <w:pPr>
        <w:pStyle w:val="StandardWeb"/>
      </w:pPr>
      <w:r>
        <w:t>Daß ich, als ein getreuer Knecht,</w:t>
      </w:r>
      <w:r>
        <w:br/>
        <w:t>Nach deinem Reiche strebe,</w:t>
      </w:r>
      <w:r>
        <w:br/>
        <w:t>Gottselig, züchtig und gerecht</w:t>
      </w:r>
      <w:r>
        <w:br/>
        <w:t>Durch deine Gnade lebe.</w:t>
      </w:r>
    </w:p>
    <w:p w14:paraId="4F8BD320" w14:textId="77777777" w:rsidR="00EB5794" w:rsidRDefault="00EB5794" w:rsidP="00EB5794">
      <w:pPr>
        <w:pStyle w:val="StandardWeb"/>
      </w:pPr>
      <w:r>
        <w:t>Daß ich, dem Nächsten beizustehn,</w:t>
      </w:r>
      <w:r>
        <w:br/>
        <w:t>Nie Fleiß und Arbeit scheue,</w:t>
      </w:r>
      <w:r>
        <w:br/>
        <w:t>Mich gern an andrer Wohlergehn</w:t>
      </w:r>
      <w:r>
        <w:br/>
        <w:t>Und ihrer Tugend freue.</w:t>
      </w:r>
    </w:p>
    <w:p w14:paraId="422F5275" w14:textId="77777777" w:rsidR="00EB5794" w:rsidRDefault="00EB5794" w:rsidP="00EB5794">
      <w:pPr>
        <w:pStyle w:val="StandardWeb"/>
      </w:pPr>
      <w:r>
        <w:t>Daß ich das Glück der Lebenszeit</w:t>
      </w:r>
      <w:r>
        <w:br/>
        <w:t>In deiner Furcht genieße,</w:t>
      </w:r>
      <w:r>
        <w:br/>
        <w:t>Und meinen Lauf mit Freudigkeit,</w:t>
      </w:r>
      <w:r>
        <w:br/>
        <w:t>Wenn du gebeutst, beschließe.</w:t>
      </w:r>
    </w:p>
    <w:p w14:paraId="5210C981" w14:textId="77777777" w:rsidR="00EB5794" w:rsidRDefault="00EB5794" w:rsidP="00EB5794">
      <w:pPr>
        <w:pStyle w:val="berschrift1"/>
      </w:pPr>
      <w:r>
        <w:rPr>
          <w:rStyle w:val="screen-reader-text"/>
        </w:rPr>
        <w:t>Meine Lebenszeit verstreicht,</w:t>
      </w:r>
      <w:r>
        <w:t xml:space="preserve"> </w:t>
      </w:r>
    </w:p>
    <w:p w14:paraId="690F3B58" w14:textId="77777777" w:rsidR="00EB5794" w:rsidRDefault="00EB5794" w:rsidP="00EB5794">
      <w:pPr>
        <w:pStyle w:val="StandardWeb"/>
      </w:pPr>
      <w:r>
        <w:t>Meine Lebenszeit verstreicht,</w:t>
      </w:r>
      <w:r>
        <w:br/>
        <w:t>Stündlich eil ich zu dem Grabe;</w:t>
      </w:r>
      <w:r>
        <w:br/>
        <w:t>Und was ist’s, das ich vielleicht,</w:t>
      </w:r>
      <w:r>
        <w:br/>
        <w:t>Das ich noch zu leben habe?</w:t>
      </w:r>
      <w:r>
        <w:br/>
        <w:t>Denk, o Mensch! an deinen Tod.</w:t>
      </w:r>
      <w:r>
        <w:br/>
        <w:t>Säume nicht; denn eins ist not.</w:t>
      </w:r>
    </w:p>
    <w:p w14:paraId="086484E0" w14:textId="77777777" w:rsidR="00EB5794" w:rsidRDefault="00EB5794" w:rsidP="00EB5794">
      <w:pPr>
        <w:pStyle w:val="StandardWeb"/>
      </w:pPr>
      <w:r>
        <w:t>Lebe, wie du, wenn du stirbst,</w:t>
      </w:r>
      <w:r>
        <w:br/>
        <w:t>Wünschen wirst, gelebt zu haben.</w:t>
      </w:r>
      <w:r>
        <w:br/>
        <w:t>Güter, die du hier erwirbst,</w:t>
      </w:r>
      <w:r>
        <w:br/>
        <w:t>Würden, die dir Menschen gaben;</w:t>
      </w:r>
      <w:r>
        <w:br/>
        <w:t>Nichts wird dich im Tod erfreun;</w:t>
      </w:r>
      <w:r>
        <w:br/>
        <w:t>Diese Güter sind nicht dein.</w:t>
      </w:r>
    </w:p>
    <w:p w14:paraId="134A3A0D" w14:textId="77777777" w:rsidR="00EB5794" w:rsidRDefault="00EB5794" w:rsidP="00EB5794">
      <w:pPr>
        <w:pStyle w:val="StandardWeb"/>
      </w:pPr>
      <w:r>
        <w:t>Nur ein Herz, das Gutes liebt,</w:t>
      </w:r>
      <w:r>
        <w:br/>
        <w:t>Nur ein ruhiges Gewissen,</w:t>
      </w:r>
      <w:r>
        <w:br/>
        <w:t>Das vor Gott dir Zeugnis gibt,</w:t>
      </w:r>
      <w:r>
        <w:br/>
        <w:t>Wird dir deinen Tod versüßen;</w:t>
      </w:r>
      <w:r>
        <w:br/>
        <w:t>Dieses Herz, von Gott erneut,</w:t>
      </w:r>
      <w:r>
        <w:br/>
        <w:t>Ist des Todes Freudigkeit.</w:t>
      </w:r>
    </w:p>
    <w:p w14:paraId="21A1D2CD" w14:textId="77777777" w:rsidR="00EB5794" w:rsidRDefault="00EB5794" w:rsidP="00EB5794">
      <w:pPr>
        <w:pStyle w:val="StandardWeb"/>
      </w:pPr>
      <w:r>
        <w:t>Wenn in deiner letzten Not</w:t>
      </w:r>
      <w:r>
        <w:br/>
        <w:t>Freunde hülflos um dich beben:</w:t>
      </w:r>
      <w:r>
        <w:br/>
        <w:t>Dann wird über Welt und Tod</w:t>
      </w:r>
      <w:r>
        <w:br/>
        <w:t>Dich dies reine Herz erheben;</w:t>
      </w:r>
      <w:r>
        <w:br/>
        <w:t>Dann erschreckt dich kein Gericht;</w:t>
      </w:r>
      <w:r>
        <w:br/>
        <w:t>Gott ist deine Zuversicht.</w:t>
      </w:r>
    </w:p>
    <w:p w14:paraId="5820C04A" w14:textId="77777777" w:rsidR="00EB5794" w:rsidRDefault="00EB5794" w:rsidP="00EB5794">
      <w:pPr>
        <w:pStyle w:val="StandardWeb"/>
      </w:pPr>
      <w:r>
        <w:t>Daß du dieses Herz erwirbst,</w:t>
      </w:r>
      <w:r>
        <w:br/>
        <w:t>Fürchte Gott, und bet und wache.</w:t>
      </w:r>
      <w:r>
        <w:br/>
        <w:t>Sorge nicht, wie früh du stirbst;</w:t>
      </w:r>
      <w:r>
        <w:br/>
        <w:t>Deine Zeit ist Gottes Sache.</w:t>
      </w:r>
      <w:r>
        <w:br/>
        <w:t>Lern nicht nur den Tod nicht scheun,</w:t>
      </w:r>
      <w:r>
        <w:br/>
        <w:t>Lern auch seiner dich erfreun.</w:t>
      </w:r>
    </w:p>
    <w:p w14:paraId="7B7DAB19" w14:textId="77777777" w:rsidR="00EB5794" w:rsidRDefault="00EB5794" w:rsidP="00EB5794">
      <w:pPr>
        <w:pStyle w:val="StandardWeb"/>
      </w:pPr>
      <w:r>
        <w:t>Überwind ihn durch Vertraun,</w:t>
      </w:r>
      <w:r>
        <w:br/>
        <w:t>Sprich: Ich weiß, an wen ich gläube,</w:t>
      </w:r>
      <w:r>
        <w:br/>
        <w:t>Und ich weiß, ich werd ihn schaun</w:t>
      </w:r>
      <w:r>
        <w:br/>
        <w:t>Einst in diesem meinem Leibe.</w:t>
      </w:r>
      <w:r>
        <w:br/>
        <w:t>Er, der rief: Es ist vollbracht!</w:t>
      </w:r>
      <w:r>
        <w:br/>
        <w:t>Nahm dem Tode seine Macht.</w:t>
      </w:r>
    </w:p>
    <w:p w14:paraId="1F19E495" w14:textId="77777777" w:rsidR="00EB5794" w:rsidRDefault="00EB5794" w:rsidP="00EB5794">
      <w:pPr>
        <w:pStyle w:val="StandardWeb"/>
      </w:pPr>
      <w:r>
        <w:t>Tritt im Geist zum Grab oft hin,</w:t>
      </w:r>
      <w:r>
        <w:br/>
        <w:t>Siehe dein Gebein versenken;</w:t>
      </w:r>
      <w:r>
        <w:br/>
        <w:t>Sprich: Herr, daß ich Erde bin,</w:t>
      </w:r>
      <w:r>
        <w:br/>
        <w:t>Lehre du mich selbst bedenken;</w:t>
      </w:r>
      <w:r>
        <w:br/>
        <w:t>Lehre du mich’s jeden Tag,</w:t>
      </w:r>
      <w:r>
        <w:br/>
        <w:t>Daß ich weiser werden mag!</w:t>
      </w:r>
    </w:p>
    <w:p w14:paraId="656DBC40" w14:textId="049B92B9" w:rsidR="00E67D50" w:rsidRDefault="00E67D50" w:rsidP="00E67D50">
      <w:pPr>
        <w:pStyle w:val="berschrift1"/>
        <w:rPr>
          <w:szCs w:val="36"/>
        </w:rPr>
      </w:pPr>
      <w:r w:rsidRPr="00E67D50">
        <w:t>Nach einer Prüfung kurzer Tage</w:t>
      </w:r>
      <w:r>
        <w:t xml:space="preserve"> </w:t>
      </w:r>
    </w:p>
    <w:p w14:paraId="35BAA172" w14:textId="77777777" w:rsidR="00E67D50" w:rsidRDefault="00E67D50" w:rsidP="00E67D50">
      <w:pPr>
        <w:pStyle w:val="StandardWeb"/>
      </w:pPr>
      <w:r>
        <w:t>Nach einer Prüfung kurzer Tage</w:t>
      </w:r>
      <w:r>
        <w:br/>
        <w:t>Erwartet uns die Ewigkeit.</w:t>
      </w:r>
      <w:r>
        <w:br/>
        <w:t>Dort, dort verwandelt sich die Klage</w:t>
      </w:r>
      <w:r>
        <w:br/>
        <w:t>In göttliche Zufriedenheit.</w:t>
      </w:r>
      <w:r>
        <w:br/>
        <w:t>Hier übt die Tugend ihren Fleiß;</w:t>
      </w:r>
      <w:r>
        <w:br/>
        <w:t>Und jene Welt reicht ihr den Preis.</w:t>
      </w:r>
    </w:p>
    <w:p w14:paraId="53D06416" w14:textId="0699FE2B" w:rsidR="00E67D50" w:rsidRDefault="00E67D50" w:rsidP="00E67D50">
      <w:pPr>
        <w:pStyle w:val="StandardWeb"/>
      </w:pPr>
      <w:r>
        <w:t>Wahr ist’s, der Fromme schmeckt auf Erden</w:t>
      </w:r>
      <w:r>
        <w:br/>
        <w:t>Schon manchen sel‘gen Augenblick;</w:t>
      </w:r>
      <w:r>
        <w:br/>
        <w:t>Doch alle Freuden, die ihm werden,</w:t>
      </w:r>
      <w:r>
        <w:br/>
        <w:t>Sind ihm ein unvollkommnes Glück.</w:t>
      </w:r>
      <w:r>
        <w:br/>
        <w:t>Er bleibt ein Mensch, und seine Ruh</w:t>
      </w:r>
      <w:r>
        <w:br/>
        <w:t>Nimmt in der Seele ab und zu.</w:t>
      </w:r>
    </w:p>
    <w:p w14:paraId="7C9C7961" w14:textId="77777777" w:rsidR="00E67D50" w:rsidRDefault="00E67D50" w:rsidP="00E67D50">
      <w:pPr>
        <w:pStyle w:val="StandardWeb"/>
      </w:pPr>
      <w:r>
        <w:t>Bald stören ihn des Körpers Schmerzen,</w:t>
      </w:r>
      <w:r>
        <w:br/>
        <w:t>Bald das Geräusche dieser Welt;</w:t>
      </w:r>
      <w:r>
        <w:br/>
        <w:t>Bald kämpft in seinem eignen Herzen</w:t>
      </w:r>
      <w:r>
        <w:br/>
        <w:t>Ein Feind, der öfter siegt, als fällt;</w:t>
      </w:r>
      <w:r>
        <w:br/>
        <w:t>Bald sinkt er durch des Nächsten Schuld</w:t>
      </w:r>
      <w:r>
        <w:br/>
        <w:t>In Kummer und in Ungeduld.</w:t>
      </w:r>
    </w:p>
    <w:p w14:paraId="19E972D4" w14:textId="77777777" w:rsidR="00E67D50" w:rsidRDefault="00E67D50" w:rsidP="00E67D50">
      <w:pPr>
        <w:pStyle w:val="StandardWeb"/>
      </w:pPr>
      <w:r>
        <w:t>Hier, wo die Tugend öfters leidet,</w:t>
      </w:r>
      <w:r>
        <w:br/>
        <w:t>Das Laster öfters glücklich ist,</w:t>
      </w:r>
      <w:r>
        <w:br/>
        <w:t>Wo man den Glücklichen beneidet,</w:t>
      </w:r>
      <w:r>
        <w:br/>
        <w:t>Und des Bekümmerten vergißt;</w:t>
      </w:r>
      <w:r>
        <w:br/>
        <w:t>Hier kann der Mensch nie frei von Pein,</w:t>
      </w:r>
      <w:r>
        <w:br/>
        <w:t>Nie frei von eigner Schwachheit sein.</w:t>
      </w:r>
    </w:p>
    <w:p w14:paraId="2BE6FAC5" w14:textId="77777777" w:rsidR="00E67D50" w:rsidRDefault="00E67D50" w:rsidP="00E67D50">
      <w:pPr>
        <w:pStyle w:val="StandardWeb"/>
      </w:pPr>
      <w:r>
        <w:t>Hier such ich’s nur, dort werd ich’s finden;</w:t>
      </w:r>
      <w:r>
        <w:br/>
        <w:t>Dort werd ich, heilig und verklärt,</w:t>
      </w:r>
      <w:r>
        <w:br/>
        <w:t>Der Tugend ganzen Wert empfinden,</w:t>
      </w:r>
      <w:r>
        <w:br/>
        <w:t>Den unaussprechlich großen Wert;</w:t>
      </w:r>
      <w:r>
        <w:br/>
        <w:t>Den Gott der Liebe werd ich sehn,</w:t>
      </w:r>
      <w:r>
        <w:br/>
        <w:t>Ihn lieben, ewig ihn erhöhn.</w:t>
      </w:r>
    </w:p>
    <w:p w14:paraId="572F238B" w14:textId="4C36B5A3" w:rsidR="00E67D50" w:rsidRDefault="00E67D50" w:rsidP="00E67D50">
      <w:pPr>
        <w:pStyle w:val="StandardWeb"/>
      </w:pPr>
      <w:r>
        <w:t>Da wird der Vorsicht heil’ger Wille</w:t>
      </w:r>
      <w:r>
        <w:br/>
        <w:t>Mein Will und meine Wohlfahrt sein;</w:t>
      </w:r>
      <w:r>
        <w:br/>
        <w:t>Und lieblich Wesen, Heil die Fülle</w:t>
      </w:r>
      <w:r>
        <w:br/>
        <w:t>Am Throne Gottes mich erfreun.</w:t>
      </w:r>
      <w:r>
        <w:br/>
        <w:t>Dann läßt Gewinn stets auf Gewinn</w:t>
      </w:r>
      <w:r>
        <w:br/>
        <w:t>Mich fühlen, daß ich ewig bin.</w:t>
      </w:r>
    </w:p>
    <w:p w14:paraId="46736C61" w14:textId="77777777" w:rsidR="00E67D50" w:rsidRDefault="00E67D50" w:rsidP="00E67D50">
      <w:pPr>
        <w:pStyle w:val="StandardWeb"/>
      </w:pPr>
      <w:r>
        <w:t>Da werd ich das im Licht erkennen,</w:t>
      </w:r>
      <w:r>
        <w:br/>
        <w:t>Was ich auf Erden dunkel sah;</w:t>
      </w:r>
      <w:r>
        <w:br/>
        <w:t>Das wunderbar und heilig nennen,</w:t>
      </w:r>
      <w:r>
        <w:br/>
        <w:t>Was unerforschlich hier geschah;</w:t>
      </w:r>
      <w:r>
        <w:br/>
        <w:t>Da denkt mein Geist mit Preis und Dank</w:t>
      </w:r>
      <w:r>
        <w:br/>
        <w:t>Die Schickung im Zusammenhang.</w:t>
      </w:r>
    </w:p>
    <w:p w14:paraId="551199C2" w14:textId="77777777" w:rsidR="00E67D50" w:rsidRDefault="00E67D50" w:rsidP="00E67D50">
      <w:pPr>
        <w:pStyle w:val="StandardWeb"/>
      </w:pPr>
      <w:r>
        <w:t>Da werd ich zu dem Throne dringen,</w:t>
      </w:r>
      <w:r>
        <w:br/>
        <w:t>Wo Gott, mein Heil, sich offenbart;</w:t>
      </w:r>
      <w:r>
        <w:br/>
        <w:t>Ein Heilig, Heilig, Heilig singen</w:t>
      </w:r>
      <w:r>
        <w:br/>
        <w:t>Dem Lamme, das erwürget ward;</w:t>
      </w:r>
      <w:r>
        <w:br/>
        <w:t>Und Cherubim und Seraphim</w:t>
      </w:r>
      <w:r>
        <w:br/>
        <w:t>Und alle Himmel jauchzen ihm.</w:t>
      </w:r>
    </w:p>
    <w:p w14:paraId="1F447D1F" w14:textId="77777777" w:rsidR="00E67D50" w:rsidRDefault="00E67D50" w:rsidP="00E67D50">
      <w:pPr>
        <w:pStyle w:val="StandardWeb"/>
      </w:pPr>
      <w:r>
        <w:t>Da werd ich in der Engel Scharen</w:t>
      </w:r>
      <w:r>
        <w:br/>
        <w:t>Mich ihnen gleich und heilig sehn,</w:t>
      </w:r>
      <w:r>
        <w:br/>
        <w:t>Das nie gestörte Glück erfahren,</w:t>
      </w:r>
      <w:r>
        <w:br/>
        <w:t>Mit Frommen stets fromm umzugehn.</w:t>
      </w:r>
      <w:r>
        <w:br/>
        <w:t>Da wird durch jeden Augenblick</w:t>
      </w:r>
      <w:r>
        <w:br/>
        <w:t>Ihr Heil mein Heil, mein Glück ihr Glück.</w:t>
      </w:r>
    </w:p>
    <w:p w14:paraId="2180D958" w14:textId="45A79389" w:rsidR="00E67D50" w:rsidRDefault="00E67D50" w:rsidP="00E67D50">
      <w:pPr>
        <w:pStyle w:val="StandardWeb"/>
      </w:pPr>
      <w:r>
        <w:t>Da werd ich dem den Dank bezahlen,</w:t>
      </w:r>
      <w:r>
        <w:br/>
        <w:t>Der Gottes Weg mich gehen hieß,</w:t>
      </w:r>
      <w:r>
        <w:br/>
        <w:t>Und ihn zu Millionen Malen</w:t>
      </w:r>
      <w:r>
        <w:br/>
        <w:t>Noch segnen, daß er mir ihn wies;</w:t>
      </w:r>
      <w:r>
        <w:br/>
        <w:t>Da find ich in des Höchsten Hand</w:t>
      </w:r>
      <w:r>
        <w:br/>
        <w:t>Den Freund, den ich auf Erden fand.</w:t>
      </w:r>
    </w:p>
    <w:p w14:paraId="671EB898" w14:textId="77777777" w:rsidR="00E67D50" w:rsidRDefault="00E67D50" w:rsidP="00E67D50">
      <w:pPr>
        <w:pStyle w:val="StandardWeb"/>
      </w:pPr>
      <w:r>
        <w:t>Da ruft, o möchte Gott es geben!</w:t>
      </w:r>
      <w:r>
        <w:br/>
        <w:t>Vielleicht auch mir ein Selger zu:</w:t>
      </w:r>
      <w:r>
        <w:br/>
        <w:t>Heil sei dir! denn du hast mein Leben,</w:t>
      </w:r>
      <w:r>
        <w:br/>
        <w:t>Die Seele mir gerettet; du!</w:t>
      </w:r>
      <w:r>
        <w:br/>
        <w:t>O Gott, wie muß dies Glück erfreun,</w:t>
      </w:r>
      <w:r>
        <w:br/>
        <w:t>Der Retter einer Seele sein!</w:t>
      </w:r>
    </w:p>
    <w:p w14:paraId="209C7ED4" w14:textId="77777777" w:rsidR="00E67D50" w:rsidRDefault="00E67D50" w:rsidP="00E67D50">
      <w:pPr>
        <w:pStyle w:val="StandardWeb"/>
      </w:pPr>
      <w:r>
        <w:t>Was seid ihr, Leiden dieser Erden,</w:t>
      </w:r>
      <w:r>
        <w:br/>
        <w:t>Doch gegen jene Herrlichkeit,</w:t>
      </w:r>
      <w:r>
        <w:br/>
        <w:t>Die offenbart an uns soll werden,</w:t>
      </w:r>
      <w:r>
        <w:br/>
        <w:t>Von Ewigkeit zu Ewigkeit?</w:t>
      </w:r>
      <w:r>
        <w:br/>
        <w:t>Wie nichts, wie gar nichts gegen sie,</w:t>
      </w:r>
      <w:r>
        <w:br/>
        <w:t>Ist doch ein Augenblick voll Müh!</w:t>
      </w:r>
    </w:p>
    <w:p w14:paraId="6E5D57FC" w14:textId="77777777" w:rsidR="00EB5794" w:rsidRDefault="00EB5794" w:rsidP="00EB5794">
      <w:pPr>
        <w:pStyle w:val="berschrift1"/>
      </w:pPr>
      <w:r>
        <w:rPr>
          <w:rStyle w:val="screen-reader-text"/>
        </w:rPr>
        <w:t>Nicht, daß ich’s schon ergriffen hätte;</w:t>
      </w:r>
      <w:r>
        <w:t xml:space="preserve"> </w:t>
      </w:r>
    </w:p>
    <w:p w14:paraId="0E0560DA" w14:textId="77777777" w:rsidR="00EB5794" w:rsidRDefault="00EB5794" w:rsidP="00EB5794">
      <w:pPr>
        <w:pStyle w:val="StandardWeb"/>
      </w:pPr>
      <w:r>
        <w:t>Nicht, daß ich’s schon ergriffen hätte;</w:t>
      </w:r>
      <w:r>
        <w:br/>
        <w:t>Die beste Tugend bleibt noch schwach;</w:t>
      </w:r>
      <w:r>
        <w:br/>
        <w:t>Doch, daß ich meine Seele rette,</w:t>
      </w:r>
      <w:r>
        <w:br/>
        <w:t>Jag ich dem Kleinod eifrig nach.</w:t>
      </w:r>
      <w:r>
        <w:br/>
        <w:t>Denn Tugend ohne Wachsamkeit</w:t>
      </w:r>
      <w:r>
        <w:br/>
        <w:t>Verliert sich bald in Sicherheit.</w:t>
      </w:r>
    </w:p>
    <w:p w14:paraId="7F6139DF" w14:textId="77777777" w:rsidR="00EB5794" w:rsidRDefault="00EB5794" w:rsidP="00EB5794">
      <w:pPr>
        <w:pStyle w:val="StandardWeb"/>
      </w:pPr>
      <w:r>
        <w:t>So lang ich hier im Leibe walle,</w:t>
      </w:r>
      <w:r>
        <w:br/>
        <w:t>Bin ich ein Kind, das strauchelnd geht.</w:t>
      </w:r>
      <w:r>
        <w:br/>
        <w:t>Der sehe zu, daß er nicht falle,</w:t>
      </w:r>
      <w:r>
        <w:br/>
        <w:t>Der, wenn sein Nächster fällt, noch steht.</w:t>
      </w:r>
      <w:r>
        <w:br/>
        <w:t>Auch die bekämpfte böse Lust</w:t>
      </w:r>
      <w:r>
        <w:br/>
        <w:t>Stirbt niemals ganz in unsrer Brust.</w:t>
      </w:r>
    </w:p>
    <w:p w14:paraId="4FF6266F" w14:textId="77777777" w:rsidR="00EB5794" w:rsidRDefault="00EB5794" w:rsidP="00EB5794">
      <w:pPr>
        <w:pStyle w:val="StandardWeb"/>
      </w:pPr>
      <w:r>
        <w:t>Nicht jede Besserung ist Tugend;</w:t>
      </w:r>
      <w:r>
        <w:br/>
        <w:t>Oft ist sie nur das Werk der Zeit.</w:t>
      </w:r>
      <w:r>
        <w:br/>
        <w:t>Die wilde Hitze roher Jugend</w:t>
      </w:r>
      <w:r>
        <w:br/>
        <w:t>Wird mit den Jahren Sittsamkeit:</w:t>
      </w:r>
      <w:r>
        <w:br/>
        <w:t>Und was Natur und Zeit getan,</w:t>
      </w:r>
      <w:r>
        <w:br/>
        <w:t>Sieht unser Stolz für Tugend an.</w:t>
      </w:r>
    </w:p>
    <w:p w14:paraId="312D4512" w14:textId="77777777" w:rsidR="00EB5794" w:rsidRDefault="00EB5794" w:rsidP="00EB5794">
      <w:pPr>
        <w:pStyle w:val="StandardWeb"/>
      </w:pPr>
      <w:r>
        <w:t>Oft ist die Ändrung deiner Seelen</w:t>
      </w:r>
      <w:r>
        <w:br/>
        <w:t>Ein Tausch der Triebe der Natur.</w:t>
      </w:r>
      <w:r>
        <w:br/>
        <w:t>Du fühlst, wie Stolz und Ruhmsucht quälen,</w:t>
      </w:r>
      <w:r>
        <w:br/>
        <w:t>Und dämpfst sie; doch du wechselst nur;</w:t>
      </w:r>
      <w:r>
        <w:br/>
        <w:t>Dein Herz fühlt einen andern Reiz,</w:t>
      </w:r>
      <w:r>
        <w:br/>
        <w:t>Dein Stolz wird Wollust, oder Geiz.</w:t>
      </w:r>
    </w:p>
    <w:p w14:paraId="30BF87BA" w14:textId="77777777" w:rsidR="00EB5794" w:rsidRDefault="00EB5794" w:rsidP="00EB5794">
      <w:pPr>
        <w:pStyle w:val="StandardWeb"/>
      </w:pPr>
      <w:r>
        <w:t>Oft ist es Kunst und Eigenliebe,</w:t>
      </w:r>
      <w:r>
        <w:br/>
        <w:t>Was andern strenge Tugend scheint.</w:t>
      </w:r>
      <w:r>
        <w:br/>
        <w:t>Der Trieb des Neids, der Schmähsucht Triebe</w:t>
      </w:r>
      <w:r>
        <w:br/>
        <w:t>Erweckten dir so manchen Feind;</w:t>
      </w:r>
      <w:r>
        <w:br/>
        <w:t>Du wirst behutsam, schränkst dich ein,</w:t>
      </w:r>
      <w:r>
        <w:br/>
        <w:t>Fliehst nicht die Schmähsucht, nur den Schein.</w:t>
      </w:r>
    </w:p>
    <w:p w14:paraId="3EC6A949" w14:textId="77777777" w:rsidR="00EB5794" w:rsidRDefault="00EB5794" w:rsidP="00EB5794">
      <w:pPr>
        <w:pStyle w:val="StandardWeb"/>
      </w:pPr>
      <w:r>
        <w:t>Du denkst, weil Dinge dich nicht rühren,</w:t>
      </w:r>
      <w:r>
        <w:br/>
        <w:t>Durch die der andern Tugend fällt:</w:t>
      </w:r>
      <w:r>
        <w:br/>
        <w:t>So werde nichts dein Herz verführen;</w:t>
      </w:r>
      <w:r>
        <w:br/>
        <w:t>Doch jedes Herz hat seine Welt.</w:t>
      </w:r>
      <w:r>
        <w:br/>
        <w:t>Den, welchen Stand und Gold nicht rührt,</w:t>
      </w:r>
      <w:r>
        <w:br/>
        <w:t>Hat oft ein Blick, ein Wort verführt.</w:t>
      </w:r>
    </w:p>
    <w:p w14:paraId="665930A1" w14:textId="77777777" w:rsidR="00EB5794" w:rsidRDefault="00EB5794" w:rsidP="00EB5794">
      <w:pPr>
        <w:pStyle w:val="StandardWeb"/>
      </w:pPr>
      <w:r>
        <w:t>Oft schläft der Trieb in deinem Herzen.</w:t>
      </w:r>
      <w:r>
        <w:br/>
        <w:t>Du scheinst von Rachsucht dir befreit;</w:t>
      </w:r>
      <w:r>
        <w:br/>
        <w:t>Itzt sollst du eine Schmach verschmerzen,</w:t>
      </w:r>
      <w:r>
        <w:br/>
        <w:t>Und sieh, dein Herz wallt auf und dräut,</w:t>
      </w:r>
      <w:r>
        <w:br/>
        <w:t>Und schilt so lieblos und so hart,</w:t>
      </w:r>
      <w:r>
        <w:br/>
        <w:t>Als es zuerst gescholten ward.</w:t>
      </w:r>
    </w:p>
    <w:p w14:paraId="06AB8BE6" w14:textId="77777777" w:rsidR="00EB5794" w:rsidRDefault="00EB5794" w:rsidP="00EB5794">
      <w:pPr>
        <w:pStyle w:val="StandardWeb"/>
      </w:pPr>
      <w:r>
        <w:t>Oft denkt, wenn wir der Stille pflegen,</w:t>
      </w:r>
      <w:r>
        <w:br/>
        <w:t>Das Herz im stillen tugendhaft.</w:t>
      </w:r>
      <w:r>
        <w:br/>
        <w:t>Kaum lachet uns die Welt entgegen:</w:t>
      </w:r>
      <w:r>
        <w:br/>
        <w:t>So regt sich unsre Leidenschaft.</w:t>
      </w:r>
      <w:r>
        <w:br/>
        <w:t>Wir werden im Geräusche schwach,</w:t>
      </w:r>
      <w:r>
        <w:br/>
        <w:t>Und geben endlich strafbar nach.</w:t>
      </w:r>
    </w:p>
    <w:p w14:paraId="7E22B03F" w14:textId="77777777" w:rsidR="00EB5794" w:rsidRDefault="00EB5794" w:rsidP="00EB5794">
      <w:pPr>
        <w:pStyle w:val="StandardWeb"/>
      </w:pPr>
      <w:r>
        <w:t>Du opferst Gott die leichtern Triebe</w:t>
      </w:r>
      <w:r>
        <w:br/>
        <w:t>Durch einen strengen Lebenslauf;</w:t>
      </w:r>
      <w:r>
        <w:br/>
        <w:t>Doch opferst du, will’s seine Liebe,</w:t>
      </w:r>
      <w:r>
        <w:br/>
        <w:t>Ihm auch die liebste Neigung auf?</w:t>
      </w:r>
      <w:r>
        <w:br/>
        <w:t>Dies ist das Auge, dies der Fuß,</w:t>
      </w:r>
      <w:r>
        <w:br/>
        <w:t>Die sich der Christ entreißen muß.</w:t>
      </w:r>
    </w:p>
    <w:p w14:paraId="13D05BD9" w14:textId="77777777" w:rsidR="00EB5794" w:rsidRDefault="00EB5794" w:rsidP="00EB5794">
      <w:pPr>
        <w:pStyle w:val="StandardWeb"/>
      </w:pPr>
      <w:r>
        <w:t>Du fliehst, geneigt zu Ruh und Stille,</w:t>
      </w:r>
      <w:r>
        <w:br/>
        <w:t>Die Welt, und liebst die Einsamkeit;</w:t>
      </w:r>
      <w:r>
        <w:br/>
        <w:t>Doch bist du, fordert’s Gottes Wille,</w:t>
      </w:r>
      <w:r>
        <w:br/>
        <w:t>Auch dieser zu entfliehn bereit?</w:t>
      </w:r>
      <w:r>
        <w:br/>
        <w:t>Dein Herz haßt Habsucht, Neid und Zank;</w:t>
      </w:r>
      <w:r>
        <w:br/>
        <w:t>Flieht’s Unmut auch und Müßiggang?</w:t>
      </w:r>
    </w:p>
    <w:p w14:paraId="3B604A28" w14:textId="77777777" w:rsidR="00EB5794" w:rsidRDefault="00EB5794" w:rsidP="00EB5794">
      <w:pPr>
        <w:pStyle w:val="StandardWeb"/>
      </w:pPr>
      <w:r>
        <w:t>Du bist gerecht; denn auch bescheiden?</w:t>
      </w:r>
      <w:r>
        <w:br/>
        <w:t>Liebst Mäßigkeit; denn auch Geduld?</w:t>
      </w:r>
      <w:r>
        <w:br/>
        <w:t>Du dienest gern, wenn andre leiden;</w:t>
      </w:r>
      <w:r>
        <w:br/>
        <w:t>Vergibst du Feinden auch die Schuld?</w:t>
      </w:r>
      <w:r>
        <w:br/>
        <w:t>Von allen Lastern sollst du rein,</w:t>
      </w:r>
      <w:r>
        <w:br/>
        <w:t>Zu aller Tugend willig sein.</w:t>
      </w:r>
    </w:p>
    <w:p w14:paraId="7809AE74" w14:textId="77777777" w:rsidR="00EB5794" w:rsidRDefault="00EB5794" w:rsidP="00EB5794">
      <w:pPr>
        <w:pStyle w:val="StandardWeb"/>
      </w:pPr>
      <w:r>
        <w:t>Sei nicht vermessen! Wach und streite;</w:t>
      </w:r>
      <w:r>
        <w:br/>
        <w:t>Denk nicht, daß du schon gnug getan.</w:t>
      </w:r>
      <w:r>
        <w:br/>
        <w:t>Dein Herz hat seine schwache Seite,</w:t>
      </w:r>
      <w:r>
        <w:br/>
        <w:t>Die greift der Feind der Wohlfahrt an.</w:t>
      </w:r>
      <w:r>
        <w:br/>
        <w:t>Die Sicherheit droht dir den Fall;</w:t>
      </w:r>
      <w:r>
        <w:br/>
        <w:t>Drum wache stets, wach überall!</w:t>
      </w:r>
    </w:p>
    <w:p w14:paraId="5474FB9D" w14:textId="77777777" w:rsidR="00EB5794" w:rsidRDefault="00EB5794" w:rsidP="00EB5794">
      <w:pPr>
        <w:pStyle w:val="berschrift1"/>
      </w:pPr>
      <w:r>
        <w:rPr>
          <w:rStyle w:val="screen-reader-text"/>
        </w:rPr>
        <w:t>Nie will ich dem zu schaden suchen,</w:t>
      </w:r>
      <w:r>
        <w:t xml:space="preserve"> </w:t>
      </w:r>
    </w:p>
    <w:p w14:paraId="26E59559" w14:textId="77777777" w:rsidR="00EB5794" w:rsidRDefault="00EB5794" w:rsidP="00EB5794">
      <w:pPr>
        <w:pStyle w:val="StandardWeb"/>
      </w:pPr>
      <w:r>
        <w:t>Nie will ich dem zu schaden suchen,</w:t>
      </w:r>
      <w:r>
        <w:br/>
        <w:t>Der mir zu schaden sucht.</w:t>
      </w:r>
      <w:r>
        <w:br/>
        <w:t>Nie will ich meinem Feinde fluchen,</w:t>
      </w:r>
      <w:r>
        <w:br/>
        <w:t>Wenn er aus Haß mir flucht.</w:t>
      </w:r>
    </w:p>
    <w:p w14:paraId="509F2C9B" w14:textId="77777777" w:rsidR="00EB5794" w:rsidRDefault="00EB5794" w:rsidP="00EB5794">
      <w:pPr>
        <w:pStyle w:val="StandardWeb"/>
      </w:pPr>
      <w:r>
        <w:t>Mit Güte will ich ihm begegnen,</w:t>
      </w:r>
      <w:r>
        <w:br/>
        <w:t>Nicht drohen, wenn er droht.</w:t>
      </w:r>
      <w:r>
        <w:br/>
        <w:t>Wenn er mich schilt, will ich ihn segnen;</w:t>
      </w:r>
      <w:r>
        <w:br/>
        <w:t>Dies ist des Herrn Gebot.</w:t>
      </w:r>
    </w:p>
    <w:p w14:paraId="057F15C5" w14:textId="77777777" w:rsidR="00EB5794" w:rsidRDefault="00EB5794" w:rsidP="00EB5794">
      <w:pPr>
        <w:pStyle w:val="StandardWeb"/>
      </w:pPr>
      <w:r>
        <w:t>Er, der von keiner Sünde wußte,</w:t>
      </w:r>
      <w:r>
        <w:br/>
        <w:t>Vergalt die Schmach mit Huld,</w:t>
      </w:r>
      <w:r>
        <w:br/>
        <w:t>Und litt, so viel er leiden mußte,</w:t>
      </w:r>
      <w:r>
        <w:br/>
        <w:t>Mit Sanftmut und Geduld.</w:t>
      </w:r>
    </w:p>
    <w:p w14:paraId="7772E9C6" w14:textId="77777777" w:rsidR="00EB5794" w:rsidRDefault="00EB5794" w:rsidP="00EB5794">
      <w:pPr>
        <w:pStyle w:val="StandardWeb"/>
      </w:pPr>
      <w:r>
        <w:t>Will ich, sein Jünger, widerschelten,</w:t>
      </w:r>
      <w:r>
        <w:br/>
        <w:t>Da er nicht widerschalt?</w:t>
      </w:r>
      <w:r>
        <w:br/>
        <w:t>Mit Liebe nicht den Haß vergelten,</w:t>
      </w:r>
      <w:r>
        <w:br/>
        <w:t>Wie er den Haß vergalt?</w:t>
      </w:r>
    </w:p>
    <w:p w14:paraId="0E7F4E83" w14:textId="77777777" w:rsidR="00EB5794" w:rsidRDefault="00EB5794" w:rsidP="00EB5794">
      <w:pPr>
        <w:pStyle w:val="StandardWeb"/>
      </w:pPr>
      <w:r>
        <w:t>Wahr ist’s, Verleumdung dulden müssen,</w:t>
      </w:r>
      <w:r>
        <w:br/>
        <w:t>Ist eine schwere Pflicht.</w:t>
      </w:r>
      <w:r>
        <w:br/>
        <w:t>Doch selig, wenn ein gut Gewissen</w:t>
      </w:r>
      <w:r>
        <w:br/>
        <w:t>Zu unsrer Ehre spricht!</w:t>
      </w:r>
    </w:p>
    <w:p w14:paraId="44F3BB8D" w14:textId="77777777" w:rsidR="00EB5794" w:rsidRDefault="00EB5794" w:rsidP="00EB5794">
      <w:pPr>
        <w:pStyle w:val="StandardWeb"/>
      </w:pPr>
      <w:r>
        <w:t>Dies will ich desto mehr bewahren;</w:t>
      </w:r>
      <w:r>
        <w:br/>
        <w:t>So bessert mich mein Feind,</w:t>
      </w:r>
      <w:r>
        <w:br/>
        <w:t>Und lehrt mich, weiser nur verfahren,</w:t>
      </w:r>
      <w:r>
        <w:br/>
        <w:t>Indem er’s böse meint.</w:t>
      </w:r>
    </w:p>
    <w:p w14:paraId="556EE065" w14:textId="77777777" w:rsidR="00EB5794" w:rsidRDefault="00EB5794" w:rsidP="00EB5794">
      <w:pPr>
        <w:pStyle w:val="StandardWeb"/>
      </w:pPr>
      <w:r>
        <w:t>Ich will mich vor den Fehlern hüten,</w:t>
      </w:r>
      <w:r>
        <w:br/>
        <w:t>Die er von mir ersann;</w:t>
      </w:r>
      <w:r>
        <w:br/>
        <w:t>Und auch die Fehler mir verbieten,</w:t>
      </w:r>
      <w:r>
        <w:br/>
        <w:t>Die er nicht wissen kann.</w:t>
      </w:r>
    </w:p>
    <w:p w14:paraId="19A36A2C" w14:textId="77777777" w:rsidR="00EB5794" w:rsidRDefault="00EB5794" w:rsidP="00EB5794">
      <w:pPr>
        <w:pStyle w:val="StandardWeb"/>
      </w:pPr>
      <w:r>
        <w:t>So will ich mich durch Sanftmut rächen,</w:t>
      </w:r>
      <w:r>
        <w:br/>
        <w:t>An ihm das Gute sehn,</w:t>
      </w:r>
      <w:r>
        <w:br/>
        <w:t>Und dieses Gute von ihm sprechen;</w:t>
      </w:r>
      <w:r>
        <w:br/>
        <w:t>Wie könnt er länger schmähn!</w:t>
      </w:r>
    </w:p>
    <w:p w14:paraId="2D2CC78B" w14:textId="77777777" w:rsidR="00EB5794" w:rsidRDefault="00EB5794" w:rsidP="00EB5794">
      <w:pPr>
        <w:pStyle w:val="StandardWeb"/>
      </w:pPr>
      <w:r>
        <w:t>In seinem Haß ihn zu ermüden,</w:t>
      </w:r>
      <w:r>
        <w:br/>
        <w:t>Will ich ihm gern verzeihn,</w:t>
      </w:r>
      <w:r>
        <w:br/>
        <w:t>Und als ein Christ bereit zum Frieden,</w:t>
      </w:r>
      <w:r>
        <w:br/>
        <w:t>Bereit zu Diensten sein.</w:t>
      </w:r>
    </w:p>
    <w:p w14:paraId="29EFE3C2" w14:textId="77777777" w:rsidR="00EB5794" w:rsidRDefault="00EB5794" w:rsidP="00EB5794">
      <w:pPr>
        <w:pStyle w:val="StandardWeb"/>
      </w:pPr>
      <w:r>
        <w:t>Und wird er, mich zu untertreten,</w:t>
      </w:r>
      <w:r>
        <w:br/>
        <w:t>Durch Güte mehr erhitzt:</w:t>
      </w:r>
      <w:r>
        <w:br/>
        <w:t>Will ich im stillen für ihn beten,</w:t>
      </w:r>
      <w:r>
        <w:br/>
        <w:t>Und Gott vertraun; Gott schützt.</w:t>
      </w:r>
    </w:p>
    <w:p w14:paraId="34BB38CA" w14:textId="77777777" w:rsidR="00EB5794" w:rsidRDefault="00EB5794" w:rsidP="00EB5794">
      <w:pPr>
        <w:pStyle w:val="berschrift1"/>
      </w:pPr>
      <w:r>
        <w:rPr>
          <w:rStyle w:val="screen-reader-text"/>
        </w:rPr>
        <w:t>Oft klagt dein Herz, wie schwer es sei</w:t>
      </w:r>
    </w:p>
    <w:p w14:paraId="0D7E8011" w14:textId="77777777" w:rsidR="00EB5794" w:rsidRDefault="00EB5794" w:rsidP="00EB5794">
      <w:pPr>
        <w:pStyle w:val="StandardWeb"/>
      </w:pPr>
      <w:r>
        <w:t>Oft klagt dein Herz, wie schwer es sei,</w:t>
      </w:r>
      <w:r>
        <w:br/>
        <w:t>Den Weg des Herrn zu wandeln,</w:t>
      </w:r>
      <w:r>
        <w:br/>
        <w:t>Und täglich seinem Worte treu,</w:t>
      </w:r>
      <w:r>
        <w:br/>
        <w:t>Zu denken und zu handeln.</w:t>
      </w:r>
      <w:r>
        <w:br/>
        <w:t>Wahr ist’s, die Tugend kostet Müh,</w:t>
      </w:r>
      <w:r>
        <w:br/>
        <w:t>Sie ist der Sieg der Lüste;</w:t>
      </w:r>
      <w:r>
        <w:br/>
        <w:t>Doch richte selbst, was wäre sie,</w:t>
      </w:r>
      <w:r>
        <w:br/>
        <w:t>Wenn sie nicht kämpfen müßte?</w:t>
      </w:r>
    </w:p>
    <w:p w14:paraId="4903C81E" w14:textId="77777777" w:rsidR="00EB5794" w:rsidRDefault="00EB5794" w:rsidP="00EB5794">
      <w:pPr>
        <w:pStyle w:val="StandardWeb"/>
      </w:pPr>
      <w:r>
        <w:t>Die, die sich ihrer Laster freun,</w:t>
      </w:r>
      <w:r>
        <w:br/>
        <w:t>Trifft die kein Schmerz hienieden?</w:t>
      </w:r>
      <w:r>
        <w:br/>
        <w:t>Sie sind die Sklaven eigner Pein,</w:t>
      </w:r>
      <w:r>
        <w:br/>
        <w:t>Und haben keinen Frieden.</w:t>
      </w:r>
      <w:r>
        <w:br/>
        <w:t>Der Fromme, der die Lüste dämpft,</w:t>
      </w:r>
      <w:r>
        <w:br/>
        <w:t>Hat oft auch seine Leiden;</w:t>
      </w:r>
      <w:r>
        <w:br/>
        <w:t>Allein der Schmerz, mit dem er kämpft,</w:t>
      </w:r>
      <w:r>
        <w:br/>
        <w:t>Verwandelt sich in Freuden.</w:t>
      </w:r>
    </w:p>
    <w:p w14:paraId="31210CBA" w14:textId="77777777" w:rsidR="00EB5794" w:rsidRDefault="00EB5794" w:rsidP="00EB5794">
      <w:pPr>
        <w:pStyle w:val="StandardWeb"/>
      </w:pPr>
      <w:r>
        <w:t>Des Lasters Bahn ist anfangs zwar</w:t>
      </w:r>
      <w:r>
        <w:br/>
        <w:t>Ein breiter Weg durch Auen;</w:t>
      </w:r>
      <w:r>
        <w:br/>
        <w:t>Allein sein Fortgang wird Gefahr,</w:t>
      </w:r>
      <w:r>
        <w:br/>
        <w:t>Sein Ende Nacht und Grauen.</w:t>
      </w:r>
      <w:r>
        <w:br/>
        <w:t>Der Tugend Pfad ist anfangs steil,</w:t>
      </w:r>
      <w:r>
        <w:br/>
        <w:t>Läßt nichts als Mühe blicken;</w:t>
      </w:r>
      <w:r>
        <w:br/>
        <w:t>Doch weiter fort führt er zum Heil,</w:t>
      </w:r>
      <w:r>
        <w:br/>
        <w:t>Und endlich zum Entzücken.</w:t>
      </w:r>
    </w:p>
    <w:p w14:paraId="5BF20FA3" w14:textId="77777777" w:rsidR="00EB5794" w:rsidRDefault="00EB5794" w:rsidP="00EB5794">
      <w:pPr>
        <w:pStyle w:val="StandardWeb"/>
      </w:pPr>
      <w:r>
        <w:t>Nimm an, Gott hätt es uns vergönnt,</w:t>
      </w:r>
      <w:r>
        <w:br/>
        <w:t>Nach unsers Fleisches Willen,</w:t>
      </w:r>
      <w:r>
        <w:br/>
        <w:t>Wenn Wollust, Neid und Zorn entbrennt,</w:t>
      </w:r>
      <w:r>
        <w:br/>
        <w:t>Die Lüste frei zu stillen;</w:t>
      </w:r>
      <w:r>
        <w:br/>
        <w:t>Nimm an, Gott ließ den Undank zu;</w:t>
      </w:r>
      <w:r>
        <w:br/>
        <w:t>Den Frevel, dich zu kränken;</w:t>
      </w:r>
      <w:r>
        <w:br/>
        <w:t>Den Menschenhaß: was würdest du</w:t>
      </w:r>
      <w:r>
        <w:br/>
        <w:t>Von diesem Gotte denken?</w:t>
      </w:r>
    </w:p>
    <w:p w14:paraId="704ED8C6" w14:textId="77777777" w:rsidR="00EB5794" w:rsidRDefault="00EB5794" w:rsidP="00EB5794">
      <w:pPr>
        <w:pStyle w:val="StandardWeb"/>
      </w:pPr>
      <w:r>
        <w:t>Gott will, wir sollen glücklich sein,</w:t>
      </w:r>
      <w:r>
        <w:br/>
        <w:t>Drum gab er uns Gesetze.</w:t>
      </w:r>
      <w:r>
        <w:br/>
        <w:t>Sie sind es, die das Herz erfreun,</w:t>
      </w:r>
      <w:r>
        <w:br/>
        <w:t>Sie sind des Lebens Schätze.</w:t>
      </w:r>
      <w:r>
        <w:br/>
        <w:t>Er redt in uns durch den Verstand,</w:t>
      </w:r>
      <w:r>
        <w:br/>
        <w:t>Und spricht durch das Gewissen,</w:t>
      </w:r>
      <w:r>
        <w:br/>
        <w:t>Was wir, Geschöpfe seiner Hand,</w:t>
      </w:r>
      <w:r>
        <w:br/>
        <w:t>Fliehn, oder wählen müssen.</w:t>
      </w:r>
    </w:p>
    <w:p w14:paraId="1BDF07BD" w14:textId="77777777" w:rsidR="00EB5794" w:rsidRDefault="00EB5794" w:rsidP="00EB5794">
      <w:pPr>
        <w:pStyle w:val="StandardWeb"/>
      </w:pPr>
      <w:r>
        <w:t>Ihn fürchten, das ist Weisheit nur,</w:t>
      </w:r>
      <w:r>
        <w:br/>
        <w:t>Und Freiheit ist’s, sie wählen.</w:t>
      </w:r>
      <w:r>
        <w:br/>
        <w:t>Ein Tier folgt Fesseln der Natur,</w:t>
      </w:r>
      <w:r>
        <w:br/>
        <w:t>Ein Mensch dem Licht der Seelen.</w:t>
      </w:r>
      <w:r>
        <w:br/>
        <w:t>Was ist des Geistes Eigentum?</w:t>
      </w:r>
      <w:r>
        <w:br/>
        <w:t>Was sein Beruf auf Erden?</w:t>
      </w:r>
      <w:r>
        <w:br/>
        <w:t>Die Tugend! Was ihr Lohn, ihr Ruhm?</w:t>
      </w:r>
      <w:r>
        <w:br/>
        <w:t>Gott ewig ähnlich werden!</w:t>
      </w:r>
    </w:p>
    <w:p w14:paraId="56388F09" w14:textId="77777777" w:rsidR="00EB5794" w:rsidRDefault="00EB5794" w:rsidP="00EB5794">
      <w:pPr>
        <w:pStyle w:val="StandardWeb"/>
      </w:pPr>
      <w:r>
        <w:t>Lern nur Geschmack am Wort des Herrn</w:t>
      </w:r>
      <w:r>
        <w:br/>
        <w:t>Und seiner Gnade finden,</w:t>
      </w:r>
      <w:r>
        <w:br/>
        <w:t>Und übe dich getreu und gern,</w:t>
      </w:r>
      <w:r>
        <w:br/>
        <w:t>Dein Herz zu überwinden.</w:t>
      </w:r>
      <w:r>
        <w:br/>
        <w:t>Der Kräfte hat, wird durch Gebrauch</w:t>
      </w:r>
      <w:r>
        <w:br/>
        <w:t>Von Gott noch mehr bekommen;</w:t>
      </w:r>
      <w:r>
        <w:br/>
        <w:t>Wer aber nicht hat, dem wird auch</w:t>
      </w:r>
      <w:r>
        <w:br/>
        <w:t>Das, was er hat, genommen.</w:t>
      </w:r>
    </w:p>
    <w:p w14:paraId="52D44102" w14:textId="77777777" w:rsidR="00EB5794" w:rsidRDefault="00EB5794" w:rsidP="00EB5794">
      <w:pPr>
        <w:pStyle w:val="StandardWeb"/>
      </w:pPr>
      <w:r>
        <w:t>Du streitest nicht durch eigne Kraft,</w:t>
      </w:r>
      <w:r>
        <w:br/>
        <w:t>Drum muß es dir gelingen.</w:t>
      </w:r>
      <w:r>
        <w:br/>
        <w:t>Gott ist es, welcher beides schafft,</w:t>
      </w:r>
      <w:r>
        <w:br/>
        <w:t>Das Wollen und Vollbringen.</w:t>
      </w:r>
      <w:r>
        <w:br/>
        <w:t>Wenn gab ein Vater einen Stein</w:t>
      </w:r>
      <w:r>
        <w:br/>
        <w:t>Dem Sohn, der Brot begehrte?</w:t>
      </w:r>
      <w:r>
        <w:br/>
        <w:t>Bet oft; Gott müßte Gott nicht sein,</w:t>
      </w:r>
      <w:r>
        <w:br/>
        <w:t>Wenn er dich nicht erhörte.</w:t>
      </w:r>
    </w:p>
    <w:p w14:paraId="33CEC36B" w14:textId="77777777" w:rsidR="00EB5794" w:rsidRDefault="00EB5794" w:rsidP="00EB5794">
      <w:pPr>
        <w:pStyle w:val="StandardWeb"/>
      </w:pPr>
      <w:r>
        <w:t>Dich stärket auf der Tugend Pfad</w:t>
      </w:r>
      <w:r>
        <w:br/>
        <w:t>Das Beispiel selger Geister;</w:t>
      </w:r>
      <w:r>
        <w:br/>
        <w:t>Ihn zeigte dir, und ihn betrat</w:t>
      </w:r>
      <w:r>
        <w:br/>
        <w:t>Dein Gott und Herr und Meister.</w:t>
      </w:r>
      <w:r>
        <w:br/>
        <w:t>Dich müsse nie des Frechen Spott</w:t>
      </w:r>
      <w:r>
        <w:br/>
        <w:t>Auf diesem Pfade hindern;</w:t>
      </w:r>
      <w:r>
        <w:br/>
        <w:t>Der wahre Ruhm ist Ruhm bei Gott,</w:t>
      </w:r>
      <w:r>
        <w:br/>
        <w:t>Und nicht bei Menschenkindern.</w:t>
      </w:r>
    </w:p>
    <w:p w14:paraId="1E2BA39C" w14:textId="77777777" w:rsidR="00EB5794" w:rsidRDefault="00EB5794" w:rsidP="00EB5794">
      <w:pPr>
        <w:pStyle w:val="StandardWeb"/>
      </w:pPr>
      <w:r>
        <w:t>Sei stark, sei männlich allezeit,</w:t>
      </w:r>
      <w:r>
        <w:br/>
        <w:t>Tritt oft an deine Bahre;</w:t>
      </w:r>
      <w:r>
        <w:br/>
        <w:t>Vergleiche mit der Ewigkeit</w:t>
      </w:r>
      <w:r>
        <w:br/>
        <w:t>Den Kampf so kurzer Jahre.</w:t>
      </w:r>
      <w:r>
        <w:br/>
        <w:t>Das Kleinod, das dein Glaube hält,</w:t>
      </w:r>
      <w:r>
        <w:br/>
        <w:t>Wird neuen Mut dir geben;</w:t>
      </w:r>
      <w:r>
        <w:br/>
        <w:t>Und Kräfte der zukünftgen Welt,</w:t>
      </w:r>
      <w:r>
        <w:br/>
        <w:t>Die werden ihn beleben.</w:t>
      </w:r>
    </w:p>
    <w:p w14:paraId="0B3052F2" w14:textId="77777777" w:rsidR="00EB5794" w:rsidRDefault="00EB5794" w:rsidP="00EB5794">
      <w:pPr>
        <w:pStyle w:val="StandardWeb"/>
      </w:pPr>
      <w:r>
        <w:t>Und endlich, Christ, sei unverzagt,</w:t>
      </w:r>
      <w:r>
        <w:br/>
        <w:t>Wenn dir’s nicht immer glücket;</w:t>
      </w:r>
      <w:r>
        <w:br/>
        <w:t>Wenn dich, so viel dein Herz auch wagt,</w:t>
      </w:r>
      <w:r>
        <w:br/>
        <w:t>Stets neue Schwachheit drücket.</w:t>
      </w:r>
      <w:r>
        <w:br/>
        <w:t>Gott sieht nicht auf die Tat allein,</w:t>
      </w:r>
      <w:r>
        <w:br/>
        <w:t>Er sieht auf deinen Willen.</w:t>
      </w:r>
      <w:r>
        <w:br/>
        <w:t>Ein göttliches Verdienst ist dein!</w:t>
      </w:r>
      <w:r>
        <w:br/>
        <w:t>Dies muß dein Herze stillen.</w:t>
      </w:r>
    </w:p>
    <w:p w14:paraId="07EEC1DE" w14:textId="77777777" w:rsidR="00865204" w:rsidRDefault="00865204" w:rsidP="00865204">
      <w:pPr>
        <w:pStyle w:val="berschrift1"/>
        <w:rPr>
          <w:szCs w:val="36"/>
        </w:rPr>
      </w:pPr>
      <w:r w:rsidRPr="00865204">
        <w:t>So hoff ich denn mit festem Mut</w:t>
      </w:r>
      <w:r>
        <w:t xml:space="preserve"> </w:t>
      </w:r>
    </w:p>
    <w:p w14:paraId="6D9009A8" w14:textId="77777777" w:rsidR="00865204" w:rsidRDefault="00865204" w:rsidP="00865204">
      <w:pPr>
        <w:pStyle w:val="StandardWeb"/>
      </w:pPr>
      <w:r>
        <w:t>So hoff ich denn mit festem Mut</w:t>
      </w:r>
      <w:r>
        <w:br/>
        <w:t>Auf Gottes Gnad und Christi Blut;</w:t>
      </w:r>
      <w:r>
        <w:br/>
        <w:t>Ich hoff ein ewig Leben.</w:t>
      </w:r>
      <w:r>
        <w:br/>
        <w:t>Gott ist ein Vater, der verzeiht,</w:t>
      </w:r>
      <w:r>
        <w:br/>
        <w:t>Hat mir das Recht zur Seligkeit</w:t>
      </w:r>
      <w:r>
        <w:br/>
        <w:t>In seinem Sohn gegeben.</w:t>
      </w:r>
    </w:p>
    <w:p w14:paraId="49CF7215" w14:textId="77777777" w:rsidR="00865204" w:rsidRDefault="00865204" w:rsidP="00865204">
      <w:pPr>
        <w:pStyle w:val="StandardWeb"/>
      </w:pPr>
      <w:r>
        <w:t>Herr, welch ein unaussprechlich Heil,</w:t>
      </w:r>
      <w:r>
        <w:br/>
        <w:t>An dir, an deiner Gnade teil,</w:t>
      </w:r>
      <w:r>
        <w:br/>
        <w:t>Teil an dem Himmel haben;</w:t>
      </w:r>
      <w:r>
        <w:br/>
        <w:t>Im Herzen durch den Glauben rein,</w:t>
      </w:r>
      <w:r>
        <w:br/>
        <w:t>Dich lieben, und versichert sein</w:t>
      </w:r>
      <w:r>
        <w:br/>
        <w:t>Von deines Geistes Gaben!</w:t>
      </w:r>
    </w:p>
    <w:p w14:paraId="365879CE" w14:textId="77777777" w:rsidR="00865204" w:rsidRDefault="00865204" w:rsidP="00865204">
      <w:pPr>
        <w:pStyle w:val="StandardWeb"/>
      </w:pPr>
      <w:r>
        <w:t>Dein Wort, das Wort der Seligkeit,</w:t>
      </w:r>
      <w:r>
        <w:br/>
        <w:t>Wirkt göttliche Zufriedenheit,</w:t>
      </w:r>
      <w:r>
        <w:br/>
        <w:t>Wenn wir es treu bewahren.</w:t>
      </w:r>
      <w:r>
        <w:br/>
        <w:t>Es spricht uns Trost im Elend zu,</w:t>
      </w:r>
      <w:r>
        <w:br/>
        <w:t>Versüßet uns des Lebens Ruh,</w:t>
      </w:r>
      <w:r>
        <w:br/>
        <w:t>Und stärkt uns in Gefahren.</w:t>
      </w:r>
    </w:p>
    <w:p w14:paraId="7B459612" w14:textId="77777777" w:rsidR="00865204" w:rsidRDefault="00865204" w:rsidP="00865204">
      <w:pPr>
        <w:pStyle w:val="StandardWeb"/>
      </w:pPr>
      <w:r>
        <w:t>Erhalte mir, o Herr, mein Hort!</w:t>
      </w:r>
      <w:r>
        <w:br/>
        <w:t>Den Glauben an dein göttlich Wort,</w:t>
      </w:r>
      <w:r>
        <w:br/>
        <w:t>Um deines Namens willen;</w:t>
      </w:r>
      <w:r>
        <w:br/>
        <w:t>Laß ihn mein Licht auf Erden sein,</w:t>
      </w:r>
      <w:r>
        <w:br/>
        <w:t>Ihn täglich mehr mein Herz erneun,</w:t>
      </w:r>
      <w:r>
        <w:br/>
        <w:t>Und mich mit Trost erfüllen!</w:t>
      </w:r>
    </w:p>
    <w:p w14:paraId="784E7A84" w14:textId="77777777" w:rsidR="00B3511D" w:rsidRDefault="00B3511D" w:rsidP="00B3511D">
      <w:pPr>
        <w:pStyle w:val="berschrift1"/>
      </w:pPr>
      <w:r>
        <w:rPr>
          <w:rStyle w:val="screen-reader-text"/>
        </w:rPr>
        <w:t>So jemand spricht: Ich liebe Gott</w:t>
      </w:r>
      <w:r>
        <w:t xml:space="preserve"> </w:t>
      </w:r>
    </w:p>
    <w:p w14:paraId="75BF1FFF" w14:textId="77777777" w:rsidR="00B3511D" w:rsidRDefault="00B3511D" w:rsidP="00B3511D">
      <w:pPr>
        <w:pStyle w:val="StandardWeb"/>
      </w:pPr>
      <w:r>
        <w:t>1. So jemand spricht: Ich liebe Gott,</w:t>
      </w:r>
      <w:r>
        <w:br/>
        <w:t>und hasst doch seine Brüder,</w:t>
      </w:r>
      <w:r>
        <w:br/>
        <w:t>der treibt mit Gottes Wahrheit Spott</w:t>
      </w:r>
      <w:r>
        <w:br/>
        <w:t>und reißt sie ganz danieder.</w:t>
      </w:r>
      <w:r>
        <w:br/>
        <w:t>Gott ist die Lieb und will, dass ich</w:t>
      </w:r>
      <w:r>
        <w:br/>
        <w:t>den Nächsten liebe gleich als mich.</w:t>
      </w:r>
    </w:p>
    <w:p w14:paraId="403B7831" w14:textId="77777777" w:rsidR="00B3511D" w:rsidRDefault="00B3511D" w:rsidP="00B3511D">
      <w:pPr>
        <w:pStyle w:val="StandardWeb"/>
      </w:pPr>
      <w:r>
        <w:t>2. Wer dieser Erde Güter hat</w:t>
      </w:r>
      <w:r>
        <w:br/>
        <w:t>und sieht die Brüder leiden</w:t>
      </w:r>
      <w:r>
        <w:br/>
        <w:t>und macht die Hungrigen nicht satt,</w:t>
      </w:r>
      <w:r>
        <w:br/>
        <w:t>will Dürftige nicht kleiden,</w:t>
      </w:r>
      <w:r>
        <w:br/>
        <w:t>ist untreu seiner ersten Pflicht</w:t>
      </w:r>
      <w:r>
        <w:br/>
        <w:t>und hat die Liebe Gottes nicht.</w:t>
      </w:r>
    </w:p>
    <w:p w14:paraId="447EC1B3" w14:textId="77777777" w:rsidR="00B3511D" w:rsidRDefault="00B3511D" w:rsidP="00B3511D">
      <w:pPr>
        <w:pStyle w:val="StandardWeb"/>
      </w:pPr>
      <w:r>
        <w:t>3. Wer seines Nächsten Ehre schmäht</w:t>
      </w:r>
      <w:r>
        <w:br/>
        <w:t>und gern sie schmähen höret,</w:t>
      </w:r>
      <w:r>
        <w:br/>
        <w:t>sich freut, wenn sich sein Feind vergeht,</w:t>
      </w:r>
      <w:r>
        <w:br/>
        <w:t>und nichts zum Besten kehret,</w:t>
      </w:r>
      <w:r>
        <w:br/>
        <w:t>nicht dem Verleumder widerspricht,</w:t>
      </w:r>
      <w:r>
        <w:br/>
        <w:t>der liebt auch seinen Bruder nicht.</w:t>
      </w:r>
    </w:p>
    <w:p w14:paraId="4DD9B7F5" w14:textId="77777777" w:rsidR="00B3511D" w:rsidRDefault="00B3511D" w:rsidP="00B3511D">
      <w:pPr>
        <w:pStyle w:val="StandardWeb"/>
      </w:pPr>
      <w:r>
        <w:t>4. Wir haben einen Gott und Herrn,</w:t>
      </w:r>
      <w:r>
        <w:br/>
        <w:t>sind eines Leibes Glieder;</w:t>
      </w:r>
      <w:r>
        <w:br/>
        <w:t>drum diene deinem Nächsten gern,</w:t>
      </w:r>
      <w:r>
        <w:br/>
        <w:t>denn wir sind alle Brüder.</w:t>
      </w:r>
      <w:r>
        <w:br/>
        <w:t>Gott schuf die Welt nicht bloß für mich,</w:t>
      </w:r>
      <w:r>
        <w:br/>
        <w:t>mein Nächster ist sein Kind wie ich.</w:t>
      </w:r>
    </w:p>
    <w:p w14:paraId="34731A3B" w14:textId="77777777" w:rsidR="00B3511D" w:rsidRDefault="00B3511D" w:rsidP="00B3511D">
      <w:pPr>
        <w:pStyle w:val="StandardWeb"/>
      </w:pPr>
      <w:r>
        <w:t>5. Ein Heil ist unser aller Gut.</w:t>
      </w:r>
      <w:r>
        <w:br/>
        <w:t>Ich sollte Brüder hassen,</w:t>
      </w:r>
      <w:r>
        <w:br/>
        <w:t>die Gott durch seines Sohnes Blut</w:t>
      </w:r>
      <w:r>
        <w:br/>
        <w:t>hat hoch erkaufen lassen?</w:t>
      </w:r>
      <w:r>
        <w:br/>
        <w:t>Dass Gott mich schuf und mich versühnt,</w:t>
      </w:r>
      <w:r>
        <w:br/>
        <w:t>hab ich dies mehr als sie verdient?</w:t>
      </w:r>
    </w:p>
    <w:p w14:paraId="3EC2164F" w14:textId="77777777" w:rsidR="00B3511D" w:rsidRDefault="00B3511D" w:rsidP="00B3511D">
      <w:pPr>
        <w:pStyle w:val="StandardWeb"/>
      </w:pPr>
      <w:r>
        <w:t>6. Vergibst mir täglich so viel Schuld,</w:t>
      </w:r>
      <w:r>
        <w:br/>
        <w:t>du Herr von meinen Tagen;</w:t>
      </w:r>
      <w:r>
        <w:br/>
        <w:t>ich aber sollte nicht Geduld</w:t>
      </w:r>
      <w:r>
        <w:br/>
        <w:t>mit meinen Brüdern tragen,</w:t>
      </w:r>
      <w:r>
        <w:br/>
        <w:t>dem nicht verzeihn, dem du vergibst</w:t>
      </w:r>
      <w:r>
        <w:br/>
        <w:t>und den nicht lieben, den du liebst?</w:t>
      </w:r>
    </w:p>
    <w:p w14:paraId="36DEBC7A" w14:textId="77777777" w:rsidR="00B3511D" w:rsidRDefault="00B3511D" w:rsidP="00B3511D">
      <w:pPr>
        <w:pStyle w:val="StandardWeb"/>
      </w:pPr>
      <w:r>
        <w:t>7. Was ich den Nächsten hier getan,</w:t>
      </w:r>
      <w:r>
        <w:br/>
        <w:t>den Kleinsten auch von diesen,</w:t>
      </w:r>
      <w:r>
        <w:br/>
        <w:t>das sieht er, mein Erlöser, an</w:t>
      </w:r>
      <w:r>
        <w:br/>
        <w:t>als hätt ichs ihm erwiesen.</w:t>
      </w:r>
      <w:r>
        <w:br/>
        <w:t>Und ich, ich sollt ein Mensch noch sein</w:t>
      </w:r>
      <w:r>
        <w:br/>
        <w:t>und Gott in Brüdern nicht erfreun?</w:t>
      </w:r>
    </w:p>
    <w:p w14:paraId="19F15DC1" w14:textId="77777777" w:rsidR="00B3511D" w:rsidRDefault="00B3511D" w:rsidP="00B3511D">
      <w:pPr>
        <w:pStyle w:val="StandardWeb"/>
      </w:pPr>
      <w:r>
        <w:t>8. Ein unbarmherziges Gericht</w:t>
      </w:r>
      <w:r>
        <w:br/>
        <w:t>wird über den ergehen,</w:t>
      </w:r>
      <w:r>
        <w:br/>
        <w:t>der nicht barmherzig ist, der nicht</w:t>
      </w:r>
      <w:r>
        <w:br/>
        <w:t>die rettet, die ihn flehen.</w:t>
      </w:r>
      <w:r>
        <w:br/>
        <w:t>Drum gib mir Gott, durch deinen Geist</w:t>
      </w:r>
      <w:r>
        <w:br/>
        <w:t>ein Herz, das dich durch Liebe preist.</w:t>
      </w:r>
    </w:p>
    <w:p w14:paraId="01E374A6" w14:textId="77777777" w:rsidR="00865204" w:rsidRDefault="00865204" w:rsidP="00865204">
      <w:pPr>
        <w:pStyle w:val="berschrift1"/>
      </w:pPr>
      <w:r>
        <w:rPr>
          <w:rStyle w:val="screen-reader-text"/>
        </w:rPr>
        <w:t>Soll dein verderbtes Herz zur Heiligung genesen,</w:t>
      </w:r>
      <w:r>
        <w:t xml:space="preserve"> </w:t>
      </w:r>
    </w:p>
    <w:p w14:paraId="0DFEB11D" w14:textId="77777777" w:rsidR="00865204" w:rsidRDefault="00865204" w:rsidP="00865204">
      <w:pPr>
        <w:pStyle w:val="StandardWeb"/>
      </w:pPr>
      <w:r>
        <w:t>Soll dein verderbtes Herz zur Heiligung genesen,</w:t>
      </w:r>
      <w:r>
        <w:br/>
        <w:t>Christ, so versäume nicht, das Wort des Herrn zu lesen;</w:t>
      </w:r>
      <w:r>
        <w:br/>
        <w:t>Bedenke, daß dies Wort das Heil der ganzen Welt,</w:t>
      </w:r>
      <w:r>
        <w:br/>
        <w:t>Den Rat der Seligkeit, den Geist aus Gott enthält.</w:t>
      </w:r>
    </w:p>
    <w:p w14:paraId="7EDD70D6" w14:textId="77777777" w:rsidR="00865204" w:rsidRDefault="00865204" w:rsidP="00865204">
      <w:pPr>
        <w:pStyle w:val="StandardWeb"/>
      </w:pPr>
      <w:r>
        <w:t>Merk auf, als ob dir Gott, dein Gott, gerufen hätte;</w:t>
      </w:r>
      <w:r>
        <w:br/>
        <w:t>Merk auf, als ob er selbst zu dir vom Himmel redte!</w:t>
      </w:r>
      <w:r>
        <w:br/>
        <w:t>So lies; mit Ehrfurcht lies, mit Lust und mit Vertraun,</w:t>
      </w:r>
      <w:r>
        <w:br/>
        <w:t>Und mit dem frommen Ernst, in Gott dich zu erbaun.</w:t>
      </w:r>
    </w:p>
    <w:p w14:paraId="103EC7A4" w14:textId="77777777" w:rsidR="00865204" w:rsidRDefault="00865204" w:rsidP="00865204">
      <w:pPr>
        <w:pStyle w:val="StandardWeb"/>
      </w:pPr>
      <w:r>
        <w:t>Sprich fromm: O Gott! vor dem ich meine Hände falte,</w:t>
      </w:r>
      <w:r>
        <w:br/>
        <w:t>Gib, daß ich dein Gebot für dein Wort ewig halte;</w:t>
      </w:r>
      <w:r>
        <w:br/>
        <w:t>Und laß mich deinen Rat empfindungsvoll verstehn,</w:t>
      </w:r>
      <w:r>
        <w:br/>
        <w:t>Die Wunder am Gesetz, am Wort vom Kreuze sehn!</w:t>
      </w:r>
    </w:p>
    <w:p w14:paraId="537DA8D5" w14:textId="77777777" w:rsidR="00865204" w:rsidRDefault="00865204" w:rsidP="00865204">
      <w:pPr>
        <w:pStyle w:val="StandardWeb"/>
      </w:pPr>
      <w:r>
        <w:t>Er, aller Wahrheit Gott, kann dich nicht irren lassen.</w:t>
      </w:r>
      <w:r>
        <w:br/>
        <w:t>Lies, Christ, sein heilig Buch, lies oft; du wirst es fassen,</w:t>
      </w:r>
      <w:r>
        <w:br/>
        <w:t>So viel dein Heil verlangt. Gott ist’s, der Weisheit gibt,</w:t>
      </w:r>
      <w:r>
        <w:br/>
        <w:t>Wenn man sie redlich sucht und aus Gewissen liebt.</w:t>
      </w:r>
    </w:p>
    <w:p w14:paraId="16C2CD72" w14:textId="77777777" w:rsidR="00865204" w:rsidRDefault="00865204" w:rsidP="00865204">
      <w:pPr>
        <w:pStyle w:val="StandardWeb"/>
      </w:pPr>
      <w:r>
        <w:t>Lies, frei von Leidenschaft und ledig von Geschäften,</w:t>
      </w:r>
      <w:r>
        <w:br/>
        <w:t>Und sammle deinen Geist mit allen seinen Kräften.</w:t>
      </w:r>
      <w:r>
        <w:br/>
        <w:t>Der beste Teil des Tags, des Morgens Heiterkeit,</w:t>
      </w:r>
      <w:r>
        <w:br/>
        <w:t>Und dann der Tag des Herrn, der sei der Schrift geweiht.</w:t>
      </w:r>
    </w:p>
    <w:p w14:paraId="4A504EA1" w14:textId="77777777" w:rsidR="00865204" w:rsidRDefault="00865204" w:rsidP="00865204">
      <w:pPr>
        <w:pStyle w:val="StandardWeb"/>
      </w:pPr>
      <w:r>
        <w:t>Rührt dich ein starker Spruch: so ruf ihn, dir zum Glücke,</w:t>
      </w:r>
      <w:r>
        <w:br/>
        <w:t>Des Tags oft in dein Herz, im stillen oft, zurücke;</w:t>
      </w:r>
      <w:r>
        <w:br/>
        <w:t>Empfinde seinen Geist, und stärke dich durch ihn</w:t>
      </w:r>
      <w:r>
        <w:br/>
        <w:t>Zum wahren Edelmut, das Gute zu vollziehn.</w:t>
      </w:r>
    </w:p>
    <w:p w14:paraId="05E54385" w14:textId="77777777" w:rsidR="00865204" w:rsidRDefault="00865204" w:rsidP="00865204">
      <w:pPr>
        <w:pStyle w:val="StandardWeb"/>
      </w:pPr>
      <w:r>
        <w:t>Um tugendhaft zu sein, dazu sind wir auf Erden.</w:t>
      </w:r>
      <w:r>
        <w:br/>
        <w:t>Tu, was die Schrift gebeut; dann wirst du inne werden,</w:t>
      </w:r>
      <w:r>
        <w:br/>
        <w:t>Die Lehre sei von Gott, die dir verkündigt ist,</w:t>
      </w:r>
      <w:r>
        <w:br/>
        <w:t>Und dann das Wort verstehn, dem du gehorsam bist.</w:t>
      </w:r>
    </w:p>
    <w:p w14:paraId="475BEE4D" w14:textId="77777777" w:rsidR="00865204" w:rsidRDefault="00865204" w:rsidP="00865204">
      <w:pPr>
        <w:pStyle w:val="StandardWeb"/>
      </w:pPr>
      <w:r>
        <w:t>Spricht sie geheimnisvoll: so laß dich dies nicht schrecken.</w:t>
      </w:r>
      <w:r>
        <w:br/>
        <w:t>Ein endlicher Verstand kann Gott nie ganz entdecken;</w:t>
      </w:r>
      <w:r>
        <w:br/>
        <w:t>Gott bleibt unendlich hoch. Wenn er sich dir erklärt:</w:t>
      </w:r>
      <w:r>
        <w:br/>
        <w:t>So glaube, was er spricht, nicht was dein Witz begehrt.</w:t>
      </w:r>
    </w:p>
    <w:p w14:paraId="2CD1E786" w14:textId="77777777" w:rsidR="00865204" w:rsidRDefault="00865204" w:rsidP="00865204">
      <w:pPr>
        <w:pStyle w:val="StandardWeb"/>
      </w:pPr>
      <w:r>
        <w:t>Sich seines schwachen Lichts bei Gottes Licht nicht schämen,</w:t>
      </w:r>
      <w:r>
        <w:br/>
        <w:t>Ist Ruhm; und die Vernunft alsdann gefangen nehmen,</w:t>
      </w:r>
      <w:r>
        <w:br/>
        <w:t>Wenn Gott sich offenbart, ist der Geschöpfe Pflicht;</w:t>
      </w:r>
      <w:r>
        <w:br/>
        <w:t>Und weise Demut ist’s, das glauben, was Gott spricht.</w:t>
      </w:r>
    </w:p>
    <w:p w14:paraId="0BABDA92" w14:textId="77777777" w:rsidR="00865204" w:rsidRDefault="00865204" w:rsidP="00865204">
      <w:pPr>
        <w:pStyle w:val="StandardWeb"/>
      </w:pPr>
      <w:r>
        <w:t>Drum laß dich, frommer Christ, durch keine Zweifel kränken.</w:t>
      </w:r>
      <w:r>
        <w:br/>
        <w:t>Hier bist du Kind; doch dort wird Gott mehr Licht dir schenken.</w:t>
      </w:r>
      <w:r>
        <w:br/>
        <w:t>Dort wächst mit deinem Glück dein Licht in Ewigkeit;</w:t>
      </w:r>
      <w:r>
        <w:br/>
        <w:t>Dort ist die Zeit des Schauns, und hier des Glaubens Zeit.</w:t>
      </w:r>
    </w:p>
    <w:p w14:paraId="5AECD32D" w14:textId="77777777" w:rsidR="00865204" w:rsidRDefault="00865204" w:rsidP="00865204">
      <w:pPr>
        <w:pStyle w:val="StandardWeb"/>
      </w:pPr>
      <w:r>
        <w:t>Verehre stets die Schrift; und siehst du Dunkelheiten:</w:t>
      </w:r>
      <w:r>
        <w:br/>
        <w:t>So laß dich deinen Freund, der mehr als du sieht, leiten.</w:t>
      </w:r>
      <w:r>
        <w:br/>
        <w:t>Ein forschernder Verstand, der sich der Schrift geweiht,</w:t>
      </w:r>
      <w:r>
        <w:br/>
        <w:t>Ein angefochtnes Herz, hebt manche Dunkelheit.</w:t>
      </w:r>
    </w:p>
    <w:p w14:paraId="4A6E51C5" w14:textId="77777777" w:rsidR="00865204" w:rsidRDefault="00865204" w:rsidP="00865204">
      <w:pPr>
        <w:pStyle w:val="StandardWeb"/>
      </w:pPr>
      <w:r>
        <w:t>Halt fest an Gottes Wort; es ist dein Glück auf Erden,</w:t>
      </w:r>
      <w:r>
        <w:br/>
        <w:t>Und wird, so wahr Gott ist, dein Glück im Himmel werden.</w:t>
      </w:r>
      <w:r>
        <w:br/>
        <w:t>Verachte christlich groß des Bibelfeindes Spott;</w:t>
      </w:r>
      <w:r>
        <w:br/>
        <w:t>Die Lehre, die er schmäht, bleibt doch das Wort aus Gott.</w:t>
      </w:r>
    </w:p>
    <w:p w14:paraId="1002D887" w14:textId="77777777" w:rsidR="00EB5794" w:rsidRDefault="00EB5794" w:rsidP="00EB5794">
      <w:pPr>
        <w:pStyle w:val="berschrift1"/>
      </w:pPr>
      <w:r>
        <w:rPr>
          <w:rStyle w:val="screen-reader-text"/>
        </w:rPr>
        <w:t>Was ist mein Stand, mein Glück, und jede gute Gabe?</w:t>
      </w:r>
      <w:r>
        <w:t xml:space="preserve"> </w:t>
      </w:r>
    </w:p>
    <w:p w14:paraId="583969AA" w14:textId="77777777" w:rsidR="00EB5794" w:rsidRDefault="00EB5794" w:rsidP="00EB5794">
      <w:pPr>
        <w:pStyle w:val="StandardWeb"/>
      </w:pPr>
      <w:r>
        <w:t>Was ist mein Stand, mein Glück, und jede gute Gabe?</w:t>
      </w:r>
      <w:r>
        <w:br/>
        <w:t>Ein unverdientes Gut.</w:t>
      </w:r>
      <w:r>
        <w:br/>
        <w:t>Bewahre mich, o Gott, von dem ich alles habe,</w:t>
      </w:r>
      <w:r>
        <w:br/>
        <w:t>Vor Stolz und Übermut.</w:t>
      </w:r>
    </w:p>
    <w:p w14:paraId="2D97888F" w14:textId="77777777" w:rsidR="00EB5794" w:rsidRDefault="00EB5794" w:rsidP="00EB5794">
      <w:pPr>
        <w:pStyle w:val="StandardWeb"/>
      </w:pPr>
      <w:r>
        <w:t>Wenn ich vielleicht der Welt mehr, als mein Nächster, nütze;</w:t>
      </w:r>
      <w:r>
        <w:br/>
        <w:t>Wer gab mir Kraft dazu?</w:t>
      </w:r>
      <w:r>
        <w:br/>
        <w:t>Und wenn ich mehr Verstand, als er besitzt, besitze;</w:t>
      </w:r>
      <w:r>
        <w:br/>
        <w:t>Wer gab mir ihn, als du?</w:t>
      </w:r>
    </w:p>
    <w:p w14:paraId="295E9BB6" w14:textId="77777777" w:rsidR="00EB5794" w:rsidRDefault="00EB5794" w:rsidP="00EB5794">
      <w:pPr>
        <w:pStyle w:val="StandardWeb"/>
      </w:pPr>
      <w:r>
        <w:t>Wenn mir ein größer Glück, als ihn erfreut, begegnet;</w:t>
      </w:r>
      <w:r>
        <w:br/>
        <w:t>Bin ich ein beßrer Knecht?</w:t>
      </w:r>
      <w:r>
        <w:br/>
        <w:t>Gibt deine Gütigkeit, die mich vor andern segnet,</w:t>
      </w:r>
      <w:r>
        <w:br/>
        <w:t>Mir wohl zum Stolz ein Recht?</w:t>
      </w:r>
    </w:p>
    <w:p w14:paraId="2D884CB7" w14:textId="77777777" w:rsidR="00EB5794" w:rsidRDefault="00EB5794" w:rsidP="00EB5794">
      <w:pPr>
        <w:pStyle w:val="StandardWeb"/>
      </w:pPr>
      <w:r>
        <w:t>Wenn ich, geehrt und groß, in Würden mich erblicke;</w:t>
      </w:r>
      <w:r>
        <w:br/>
        <w:t>Gott, wer erhöhte mich?</w:t>
      </w:r>
      <w:r>
        <w:br/>
        <w:t>Ist nicht mein Nächster oft, bei seinem kleinern Glücke,</w:t>
      </w:r>
      <w:r>
        <w:br/>
        <w:t>Viel würdiger, als ich?</w:t>
      </w:r>
    </w:p>
    <w:p w14:paraId="60F3D9C7" w14:textId="77777777" w:rsidR="00EB5794" w:rsidRDefault="00EB5794" w:rsidP="00EB5794">
      <w:pPr>
        <w:pStyle w:val="StandardWeb"/>
      </w:pPr>
      <w:r>
        <w:t>Wie könnt ich mich, o Gott! des Guten überheben,</w:t>
      </w:r>
      <w:r>
        <w:br/>
        <w:t>Und meines schwachen Lichts?</w:t>
      </w:r>
      <w:r>
        <w:br/>
        <w:t>Was ich besitz, ist dein. Du sprichst! so bin ich Leben;</w:t>
      </w:r>
      <w:r>
        <w:br/>
        <w:t>Du sprichst! so bin ich nichts.</w:t>
      </w:r>
    </w:p>
    <w:p w14:paraId="05F68435" w14:textId="77777777" w:rsidR="00EB5794" w:rsidRDefault="00EB5794" w:rsidP="00EB5794">
      <w:pPr>
        <w:pStyle w:val="StandardWeb"/>
      </w:pPr>
      <w:r>
        <w:t>Von dir kömmt das Gedeihn, und jede gute Gabe</w:t>
      </w:r>
      <w:r>
        <w:br/>
        <w:t>Von dir, du höchstes Gut!</w:t>
      </w:r>
      <w:r>
        <w:br/>
        <w:t>Bewahre mich, o Gott, von dem ich alles habe!</w:t>
      </w:r>
      <w:r>
        <w:br/>
        <w:t>Vor Stolz und Übermut.</w:t>
      </w:r>
    </w:p>
    <w:p w14:paraId="257A2A94" w14:textId="77777777" w:rsidR="00EB5794" w:rsidRDefault="00EB5794" w:rsidP="00EB5794">
      <w:pPr>
        <w:pStyle w:val="berschrift1"/>
      </w:pPr>
      <w:r>
        <w:rPr>
          <w:rStyle w:val="screen-reader-text"/>
        </w:rPr>
        <w:t>Was ist’s, daß ich mich quäle?</w:t>
      </w:r>
      <w:r>
        <w:t xml:space="preserve"> </w:t>
      </w:r>
    </w:p>
    <w:p w14:paraId="5AC02377" w14:textId="77777777" w:rsidR="00EB5794" w:rsidRDefault="00EB5794" w:rsidP="00EB5794">
      <w:pPr>
        <w:pStyle w:val="StandardWeb"/>
      </w:pPr>
      <w:r>
        <w:t>Was ist’s, daß ich mich quäle?</w:t>
      </w:r>
      <w:r>
        <w:br/>
        <w:t>Harr Seiner, meine Seele,</w:t>
      </w:r>
      <w:r>
        <w:br/>
        <w:t>Harr und sei unverzagt!</w:t>
      </w:r>
      <w:r>
        <w:br/>
        <w:t>Du weißt nicht, was dir nützet:</w:t>
      </w:r>
      <w:r>
        <w:br/>
        <w:t>Gott weiß es, und Gott schützet;</w:t>
      </w:r>
      <w:r>
        <w:br/>
        <w:t>Er schützet den, der nach ihm fragt.</w:t>
      </w:r>
    </w:p>
    <w:p w14:paraId="181D72CF" w14:textId="77777777" w:rsidR="00EB5794" w:rsidRDefault="00EB5794" w:rsidP="00EB5794">
      <w:pPr>
        <w:pStyle w:val="StandardWeb"/>
      </w:pPr>
      <w:r>
        <w:t>Er zählte meine Tage,</w:t>
      </w:r>
      <w:r>
        <w:br/>
        <w:t>Mein Glück und meine Plage,</w:t>
      </w:r>
      <w:r>
        <w:br/>
        <w:t>Eh ich die Welt noch sah.</w:t>
      </w:r>
      <w:r>
        <w:br/>
        <w:t>Eh ich mich selbst noch kannte,</w:t>
      </w:r>
      <w:r>
        <w:br/>
        <w:t>Eh ich ihn Vater nannte,</w:t>
      </w:r>
      <w:r>
        <w:br/>
        <w:t>War er mir schon mit Hülfe nah.</w:t>
      </w:r>
    </w:p>
    <w:p w14:paraId="3CCA3C3A" w14:textId="77777777" w:rsidR="00EB5794" w:rsidRDefault="00EB5794" w:rsidP="00EB5794">
      <w:pPr>
        <w:pStyle w:val="StandardWeb"/>
      </w:pPr>
      <w:r>
        <w:t>Die kleinste meiner Sorgen</w:t>
      </w:r>
      <w:r>
        <w:br/>
        <w:t>Ist dem Gott nicht verborgen,</w:t>
      </w:r>
      <w:r>
        <w:br/>
        <w:t>Der alles sieht und hält;</w:t>
      </w:r>
      <w:r>
        <w:br/>
        <w:t>Und was er mir beschieden,</w:t>
      </w:r>
      <w:r>
        <w:br/>
        <w:t>Das dient zu meinem Frieden,</w:t>
      </w:r>
      <w:r>
        <w:br/>
        <w:t>Wär’s auch die größte Last der Welt.</w:t>
      </w:r>
    </w:p>
    <w:p w14:paraId="35754C6C" w14:textId="77777777" w:rsidR="00EB5794" w:rsidRDefault="00EB5794" w:rsidP="00EB5794">
      <w:pPr>
        <w:pStyle w:val="StandardWeb"/>
      </w:pPr>
      <w:r>
        <w:t>Ich lebe nicht auf Erden,</w:t>
      </w:r>
      <w:r>
        <w:br/>
        <w:t>Um glücklich hier zu werden;</w:t>
      </w:r>
      <w:r>
        <w:br/>
        <w:t>Die Lust der Welt vergeht.</w:t>
      </w:r>
      <w:r>
        <w:br/>
        <w:t>Ich lebe hier, im Segen</w:t>
      </w:r>
      <w:r>
        <w:br/>
        <w:t>Den Grund zum Glück zu legen,</w:t>
      </w:r>
      <w:r>
        <w:br/>
        <w:t>Das ewig, wie mein Geist, besteht.</w:t>
      </w:r>
    </w:p>
    <w:p w14:paraId="70018C6B" w14:textId="77777777" w:rsidR="00EB5794" w:rsidRDefault="00EB5794" w:rsidP="00EB5794">
      <w:pPr>
        <w:pStyle w:val="StandardWeb"/>
      </w:pPr>
      <w:r>
        <w:t>Was dieses Glück vermehret,</w:t>
      </w:r>
      <w:r>
        <w:br/>
        <w:t>Sei mir von dir gewähret!</w:t>
      </w:r>
      <w:r>
        <w:br/>
        <w:t>Gott, du gewährst es gern.</w:t>
      </w:r>
      <w:r>
        <w:br/>
        <w:t>Was dieses Glück verletzet,</w:t>
      </w:r>
      <w:r>
        <w:br/>
        <w:t>Wenn’s alle Welt auch schätzet,</w:t>
      </w:r>
      <w:r>
        <w:br/>
        <w:t>Sei, Herr, mein Gott, mir ewig fern!</w:t>
      </w:r>
    </w:p>
    <w:p w14:paraId="0674E620" w14:textId="77777777" w:rsidR="00EB5794" w:rsidRDefault="00EB5794" w:rsidP="00EB5794">
      <w:pPr>
        <w:pStyle w:val="StandardWeb"/>
      </w:pPr>
      <w:r>
        <w:t>Sind auch der Krankheit Plagen,</w:t>
      </w:r>
      <w:r>
        <w:br/>
        <w:t>Der Mangel schwer zu tragen,</w:t>
      </w:r>
      <w:r>
        <w:br/>
        <w:t>Noch schwerer Haß und Spott:</w:t>
      </w:r>
      <w:r>
        <w:br/>
        <w:t>So harr ich, und bin stille</w:t>
      </w:r>
      <w:r>
        <w:br/>
        <w:t>Zu Gott; denn nicht mein Wille,</w:t>
      </w:r>
      <w:r>
        <w:br/>
        <w:t>Dein Wille nur, gescheh, o Gott!</w:t>
      </w:r>
    </w:p>
    <w:p w14:paraId="4DAD19D7" w14:textId="77777777" w:rsidR="00EB5794" w:rsidRDefault="00EB5794" w:rsidP="00EB5794">
      <w:pPr>
        <w:pStyle w:val="StandardWeb"/>
      </w:pPr>
      <w:r>
        <w:t>Du bist der Müden Stärke,</w:t>
      </w:r>
      <w:r>
        <w:br/>
        <w:t>Und aller deiner Werke</w:t>
      </w:r>
      <w:r>
        <w:br/>
        <w:t>Erbarmst du ewig dich.</w:t>
      </w:r>
      <w:r>
        <w:br/>
        <w:t>Was kann mir widerfahren,</w:t>
      </w:r>
      <w:r>
        <w:br/>
        <w:t>Wenn Gott mich will bewahren?</w:t>
      </w:r>
      <w:r>
        <w:br/>
        <w:t>Und er, mein Gott, bewahret mich.</w:t>
      </w:r>
    </w:p>
    <w:p w14:paraId="3DD5CB54" w14:textId="77777777" w:rsidR="00B3511D" w:rsidRDefault="00B3511D" w:rsidP="00B3511D">
      <w:pPr>
        <w:pStyle w:val="berschrift1"/>
      </w:pPr>
      <w:r>
        <w:rPr>
          <w:rStyle w:val="screen-reader-text"/>
        </w:rPr>
        <w:t>Was seid ihr Leiden dieser Erde</w:t>
      </w:r>
      <w:r>
        <w:t xml:space="preserve"> </w:t>
      </w:r>
    </w:p>
    <w:p w14:paraId="4DE636FF" w14:textId="77777777" w:rsidR="00B3511D" w:rsidRDefault="00B3511D" w:rsidP="00B3511D">
      <w:pPr>
        <w:pStyle w:val="StandardWeb"/>
      </w:pPr>
      <w:r>
        <w:t>Was seid ihr Leiden dieser Erde</w:t>
      </w:r>
      <w:r>
        <w:br/>
        <w:t>doch gegen jene Herrlichkeit,</w:t>
      </w:r>
      <w:r>
        <w:br/>
        <w:t>die offenbart an uns soll werden</w:t>
      </w:r>
      <w:r>
        <w:br/>
        <w:t>von Ewigkeit zu Ewigkeit?</w:t>
      </w:r>
      <w:r>
        <w:br/>
        <w:t>Wie nichts, wie gar nichts gegen sie</w:t>
      </w:r>
      <w:r>
        <w:br/>
        <w:t>ist doch ein Augenblick voll Müh!</w:t>
      </w:r>
    </w:p>
    <w:p w14:paraId="13D8BA8B" w14:textId="77777777" w:rsidR="00B3511D" w:rsidRDefault="00B3511D" w:rsidP="00B3511D">
      <w:pPr>
        <w:pStyle w:val="StandardWeb"/>
      </w:pPr>
      <w:r>
        <w:t>Da werd ich das im Licht erkennen,</w:t>
      </w:r>
      <w:r>
        <w:br/>
        <w:t>was ich auf Erden dunkel sah,</w:t>
      </w:r>
      <w:r>
        <w:br/>
        <w:t>das wunderbar und heilig nennen,</w:t>
      </w:r>
      <w:r>
        <w:br/>
        <w:t>was unerforschlich hier geschah;</w:t>
      </w:r>
      <w:r>
        <w:br/>
        <w:t>da schaut mein Geist mit Preis und Dank</w:t>
      </w:r>
      <w:r>
        <w:br/>
        <w:t>die Schickung im Zusammenhang.</w:t>
      </w:r>
    </w:p>
    <w:p w14:paraId="7C791B2B" w14:textId="77777777" w:rsidR="00B3511D" w:rsidRDefault="00B3511D" w:rsidP="00B3511D">
      <w:pPr>
        <w:pStyle w:val="StandardWeb"/>
      </w:pPr>
      <w:r>
        <w:t>Da werd ich zu dem Throne dringen,</w:t>
      </w:r>
      <w:r>
        <w:br/>
        <w:t>wo Gott, mein Heil, sich offenbart,</w:t>
      </w:r>
      <w:r>
        <w:br/>
        <w:t>ein „Heilig, Heilig, Heilig!“ singen</w:t>
      </w:r>
      <w:r>
        <w:br/>
        <w:t>dem Lamme, das erwürget ward;</w:t>
      </w:r>
      <w:r>
        <w:br/>
        <w:t>und Cherubim und Seraphim</w:t>
      </w:r>
      <w:r>
        <w:br/>
        <w:t>und alle Himmel jauchzen ihm.</w:t>
      </w:r>
    </w:p>
    <w:p w14:paraId="2BC86C93" w14:textId="77777777" w:rsidR="00EB5794" w:rsidRDefault="00EB5794" w:rsidP="00EB5794">
      <w:pPr>
        <w:pStyle w:val="berschrift1"/>
      </w:pPr>
      <w:r>
        <w:rPr>
          <w:rStyle w:val="screen-reader-text"/>
        </w:rPr>
        <w:t>Was sorgst du ängstlich für dein Leben?</w:t>
      </w:r>
      <w:r>
        <w:t xml:space="preserve"> </w:t>
      </w:r>
    </w:p>
    <w:p w14:paraId="42F9FB60" w14:textId="77777777" w:rsidR="00EB5794" w:rsidRDefault="00EB5794" w:rsidP="00EB5794">
      <w:pPr>
        <w:pStyle w:val="StandardWeb"/>
      </w:pPr>
      <w:r>
        <w:t>Was sorgst du ängstlich für dein Leben?</w:t>
      </w:r>
      <w:r>
        <w:br/>
        <w:t>Es Gott gelassen übergeben,</w:t>
      </w:r>
      <w:r>
        <w:br/>
        <w:t>Ist wahre Ruh und deine Pflicht.</w:t>
      </w:r>
      <w:r>
        <w:br/>
        <w:t>Du sollst es lieben, weislich nützen,</w:t>
      </w:r>
      <w:r>
        <w:br/>
        <w:t>Es dankbar, als ein Glück, besitzen,</w:t>
      </w:r>
      <w:r>
        <w:br/>
        <w:t>Verlieren, als verlörst du’s nicht.</w:t>
      </w:r>
    </w:p>
    <w:p w14:paraId="0B2D5FA7" w14:textId="77777777" w:rsidR="00EB5794" w:rsidRDefault="00EB5794" w:rsidP="00EB5794">
      <w:pPr>
        <w:pStyle w:val="StandardWeb"/>
      </w:pPr>
      <w:r>
        <w:t>Der Tod soll dich nicht traurig schrecken:</w:t>
      </w:r>
      <w:r>
        <w:br/>
        <w:t>Doch dich zur Weisheit zu erwecken,</w:t>
      </w:r>
      <w:r>
        <w:br/>
        <w:t>Soll er dir stets vor Augen sein.</w:t>
      </w:r>
      <w:r>
        <w:br/>
        <w:t>Er soll den Wunsch zu leben mindern,</w:t>
      </w:r>
      <w:r>
        <w:br/>
        <w:t>Doch dich in deiner Pflicht nicht hindern,</w:t>
      </w:r>
      <w:r>
        <w:br/>
        <w:t>Vielmehr dir Kraft dazu verleihn.</w:t>
      </w:r>
    </w:p>
    <w:p w14:paraId="66BB51F9" w14:textId="77777777" w:rsidR="00EB5794" w:rsidRDefault="00EB5794" w:rsidP="00EB5794">
      <w:pPr>
        <w:pStyle w:val="StandardWeb"/>
      </w:pPr>
      <w:r>
        <w:t>Ermattest du in deinen Pflichten:</w:t>
      </w:r>
      <w:r>
        <w:br/>
        <w:t>So laß den Tod dich unterrichten,</w:t>
      </w:r>
      <w:r>
        <w:br/>
        <w:t>Wie wenig deiner Tage sind.</w:t>
      </w:r>
      <w:r>
        <w:br/>
        <w:t>Sprich: Sollt ich Gutes wohl verschieben?</w:t>
      </w:r>
      <w:r>
        <w:br/>
        <w:t>Nein, meine Zeit, es auszuüben,</w:t>
      </w:r>
      <w:r>
        <w:br/>
        <w:t>Ist kurz, und sie verfliegt geschwind.</w:t>
      </w:r>
    </w:p>
    <w:p w14:paraId="3B44A229" w14:textId="77777777" w:rsidR="00EB5794" w:rsidRDefault="00EB5794" w:rsidP="00EB5794">
      <w:pPr>
        <w:pStyle w:val="StandardWeb"/>
      </w:pPr>
      <w:r>
        <w:t>Denk an den Tod, wenn böse Triebe,</w:t>
      </w:r>
      <w:r>
        <w:br/>
        <w:t>Wenn Lust der Welt und ihre Liebe</w:t>
      </w:r>
      <w:r>
        <w:br/>
        <w:t>Dich reizen; und ersticke sie.</w:t>
      </w:r>
      <w:r>
        <w:br/>
        <w:t>Sprich: Kann ich nicht noch heute sterben?</w:t>
      </w:r>
      <w:r>
        <w:br/>
        <w:t>Und könnt ich auch die Welt erwerben,</w:t>
      </w:r>
      <w:r>
        <w:br/>
        <w:t>Beging ich doch solch Übel nie.</w:t>
      </w:r>
    </w:p>
    <w:p w14:paraId="530DDD87" w14:textId="77777777" w:rsidR="00EB5794" w:rsidRDefault="00EB5794" w:rsidP="00EB5794">
      <w:pPr>
        <w:pStyle w:val="StandardWeb"/>
      </w:pPr>
      <w:r>
        <w:t>Denk an den Tod, wenn Ruhm und Ehren,</w:t>
      </w:r>
      <w:r>
        <w:br/>
        <w:t>Wenn deine Schätze sich vermehren,</w:t>
      </w:r>
      <w:r>
        <w:br/>
        <w:t>Daß du sie nicht zu heftig liebst.</w:t>
      </w:r>
      <w:r>
        <w:br/>
        <w:t>Denk an die Eitelkeit der Erden,</w:t>
      </w:r>
      <w:r>
        <w:br/>
        <w:t>Daß, wenn sie dir entrissen werden,</w:t>
      </w:r>
      <w:r>
        <w:br/>
        <w:t>Du dann dich nicht zu sehr betrübst.</w:t>
      </w:r>
    </w:p>
    <w:p w14:paraId="55F86DB1" w14:textId="77777777" w:rsidR="00EB5794" w:rsidRDefault="00EB5794" w:rsidP="00EB5794">
      <w:pPr>
        <w:pStyle w:val="StandardWeb"/>
      </w:pPr>
      <w:r>
        <w:t>Denk an den Tod bei frohen Tagen.</w:t>
      </w:r>
      <w:r>
        <w:br/>
        <w:t>Kann deine Lust sein Bild vertragen:</w:t>
      </w:r>
      <w:r>
        <w:br/>
        <w:t>So ist sie gut und unschuldsvoll.</w:t>
      </w:r>
      <w:r>
        <w:br/>
        <w:t>Sprich, dein Vergnügen zu versüßen:</w:t>
      </w:r>
      <w:r>
        <w:br/>
        <w:t>Welch Glück werd ich erst dort genießen,</w:t>
      </w:r>
      <w:r>
        <w:br/>
        <w:t>Wo ich unendlich leben soll!</w:t>
      </w:r>
    </w:p>
    <w:p w14:paraId="3694FD7D" w14:textId="77777777" w:rsidR="00EB5794" w:rsidRDefault="00EB5794" w:rsidP="00EB5794">
      <w:pPr>
        <w:pStyle w:val="StandardWeb"/>
      </w:pPr>
      <w:r>
        <w:t>Denk an den Tod, wenn deinem Leben</w:t>
      </w:r>
      <w:r>
        <w:br/>
        <w:t>Das fehlt, wonach die Reichen streben;</w:t>
      </w:r>
      <w:r>
        <w:br/>
        <w:t>Sprich: Bin ich hier, um reich zu sein?</w:t>
      </w:r>
      <w:r>
        <w:br/>
        <w:t>Heil mir! wenn ich in Christo sterbe,</w:t>
      </w:r>
      <w:r>
        <w:br/>
        <w:t>Dann ist ein unbeflecktes Erbe,</w:t>
      </w:r>
      <w:r>
        <w:br/>
        <w:t>Dann ist der Himmel Reichtum mein.</w:t>
      </w:r>
    </w:p>
    <w:p w14:paraId="0CCD6441" w14:textId="77777777" w:rsidR="00EB5794" w:rsidRDefault="00EB5794" w:rsidP="00EB5794">
      <w:pPr>
        <w:pStyle w:val="StandardWeb"/>
      </w:pPr>
      <w:r>
        <w:t>Denk an den Tod, wenn Leiden kommen;</w:t>
      </w:r>
      <w:r>
        <w:br/>
        <w:t>Sprich: Alle Trübsal eines Frommen</w:t>
      </w:r>
      <w:r>
        <w:br/>
        <w:t>Ist zeitlich, und im Glauben leicht.</w:t>
      </w:r>
      <w:r>
        <w:br/>
        <w:t>Ich leide; doch von allem Bösen</w:t>
      </w:r>
      <w:r>
        <w:br/>
        <w:t>Wird mich der Tod bald, bald erlösen;</w:t>
      </w:r>
      <w:r>
        <w:br/>
        <w:t>Er ist’s, der mir die Krone reicht.</w:t>
      </w:r>
    </w:p>
    <w:p w14:paraId="3E8BBBCC" w14:textId="77777777" w:rsidR="00EB5794" w:rsidRDefault="00EB5794" w:rsidP="00EB5794">
      <w:pPr>
        <w:pStyle w:val="StandardWeb"/>
      </w:pPr>
      <w:r>
        <w:t>Denk an den Tod, wenn freche Rotten</w:t>
      </w:r>
      <w:r>
        <w:br/>
        <w:t>Des Glaubens und der Tugend spotten,</w:t>
      </w:r>
      <w:r>
        <w:br/>
        <w:t>Und Laster stolz ihr Haupt erhöhn.</w:t>
      </w:r>
      <w:r>
        <w:br/>
        <w:t>Sprich bei dir selbst: Gott trägt die Frechen;</w:t>
      </w:r>
      <w:r>
        <w:br/>
        <w:t>Doch endlich kömmt er, sich zu rächen,</w:t>
      </w:r>
      <w:r>
        <w:br/>
        <w:t>Und plötzlich werden sie vergehn.</w:t>
      </w:r>
    </w:p>
    <w:p w14:paraId="11B06511" w14:textId="77777777" w:rsidR="00EB5794" w:rsidRDefault="00EB5794" w:rsidP="00EB5794">
      <w:pPr>
        <w:pStyle w:val="StandardWeb"/>
      </w:pPr>
      <w:r>
        <w:t>Denk an den Tod zur Zeit der Schrecken,</w:t>
      </w:r>
      <w:r>
        <w:br/>
        <w:t>Wenn Pfeile Gottes in dir stecken;</w:t>
      </w:r>
      <w:r>
        <w:br/>
        <w:t>Du rufst, und er antwortet nicht.</w:t>
      </w:r>
      <w:r>
        <w:br/>
        <w:t>Sprich: Sollte Gott mich ewig hassen?</w:t>
      </w:r>
      <w:r>
        <w:br/>
        <w:t>Er wird mich sterbend nicht verlassen;</w:t>
      </w:r>
      <w:r>
        <w:br/>
        <w:t>Dann zeigt er mir sein Angesicht.</w:t>
      </w:r>
    </w:p>
    <w:p w14:paraId="3721FC7E" w14:textId="77777777" w:rsidR="00EB5794" w:rsidRDefault="00EB5794" w:rsidP="00EB5794">
      <w:pPr>
        <w:pStyle w:val="StandardWeb"/>
      </w:pPr>
      <w:r>
        <w:t>So suche dir in allen Fällen</w:t>
      </w:r>
      <w:r>
        <w:br/>
        <w:t>Den Tod oft, lebhaft, vorzustellen;</w:t>
      </w:r>
      <w:r>
        <w:br/>
        <w:t>So wirst du ihn nicht zitternd scheun;</w:t>
      </w:r>
      <w:r>
        <w:br/>
        <w:t>So wird er dir ein Trost in Klagen,</w:t>
      </w:r>
      <w:r>
        <w:br/>
        <w:t>Ein weiser Freund in guten Tagen,</w:t>
      </w:r>
      <w:r>
        <w:br/>
        <w:t>Ein Schild in der Versuchung sein.</w:t>
      </w:r>
    </w:p>
    <w:p w14:paraId="2EBA5C2A" w14:textId="5F587FE6" w:rsidR="00E67D50" w:rsidRDefault="00E67D50" w:rsidP="00E67D50">
      <w:pPr>
        <w:pStyle w:val="berschrift1"/>
      </w:pPr>
      <w:r>
        <w:rPr>
          <w:rStyle w:val="screen-reader-text"/>
        </w:rPr>
        <w:t>Wenn Christus seine Kirche schützt:</w:t>
      </w:r>
      <w:r>
        <w:t xml:space="preserve"> </w:t>
      </w:r>
    </w:p>
    <w:p w14:paraId="4488F45B" w14:textId="77777777" w:rsidR="00E67D50" w:rsidRDefault="00E67D50" w:rsidP="00E67D50">
      <w:pPr>
        <w:pStyle w:val="StandardWeb"/>
      </w:pPr>
      <w:r>
        <w:t>Wenn Christus seine Kirche schützt:</w:t>
      </w:r>
      <w:r>
        <w:br/>
        <w:t>So mag die Hölle wüten.</w:t>
      </w:r>
      <w:r>
        <w:br/>
        <w:t>Er, der zur Rechten Gottes sitzt,</w:t>
      </w:r>
      <w:r>
        <w:br/>
        <w:t>Hat Macht, ihr zu gebieten.</w:t>
      </w:r>
      <w:r>
        <w:br/>
        <w:t>Er ist mit Hülfe nah;</w:t>
      </w:r>
      <w:r>
        <w:br/>
        <w:t>Wenn er gebeut, steht’s da.</w:t>
      </w:r>
      <w:r>
        <w:br/>
        <w:t>Er schützet seinen Ruhm,</w:t>
      </w:r>
      <w:r>
        <w:br/>
        <w:t>Und hält das Christentum:</w:t>
      </w:r>
      <w:r>
        <w:br/>
        <w:t>Mag doch die Hölle wüten!</w:t>
      </w:r>
    </w:p>
    <w:p w14:paraId="55132BB0" w14:textId="77777777" w:rsidR="00E67D50" w:rsidRDefault="00E67D50" w:rsidP="00E67D50">
      <w:pPr>
        <w:pStyle w:val="StandardWeb"/>
      </w:pPr>
      <w:r>
        <w:t>Gott sieht die Fürsten auf dem Thron</w:t>
      </w:r>
      <w:r>
        <w:br/>
        <w:t>Sich wider ihn empören;</w:t>
      </w:r>
      <w:r>
        <w:br/>
        <w:t>Denn den Gesalbten, seinen Sohn,</w:t>
      </w:r>
      <w:r>
        <w:br/>
        <w:t>Den wollen sie nicht ehren.</w:t>
      </w:r>
      <w:r>
        <w:br/>
        <w:t>Sie schämen sich des Worts,</w:t>
      </w:r>
      <w:r>
        <w:br/>
        <w:t>Des Heilands, unsers Horts;</w:t>
      </w:r>
      <w:r>
        <w:br/>
        <w:t>Sein Kreuz ist selbst ihr Spott;</w:t>
      </w:r>
      <w:r>
        <w:br/>
        <w:t>Doch ihrer lachet Gott.</w:t>
      </w:r>
      <w:r>
        <w:br/>
        <w:t>Sie mögen sich empören!</w:t>
      </w:r>
    </w:p>
    <w:p w14:paraId="5B7FD69A" w14:textId="77777777" w:rsidR="00E67D50" w:rsidRDefault="00E67D50" w:rsidP="00E67D50">
      <w:pPr>
        <w:pStyle w:val="StandardWeb"/>
      </w:pPr>
      <w:r>
        <w:t>Der Frevler mag die Wahrheit schmähn;</w:t>
      </w:r>
      <w:r>
        <w:br/>
        <w:t>Uns kann er sie nicht rauben.</w:t>
      </w:r>
      <w:r>
        <w:br/>
        <w:t>Der Unchrist mag ihr widerstehn;</w:t>
      </w:r>
      <w:r>
        <w:br/>
        <w:t>Wir halten fest am Glauben.</w:t>
      </w:r>
      <w:r>
        <w:br/>
        <w:t>Gelobt sei Jesus Christ!</w:t>
      </w:r>
      <w:r>
        <w:br/>
        <w:t>Wer hier sein Jünger ist,</w:t>
      </w:r>
      <w:r>
        <w:br/>
        <w:t>Sein Wort von Herzen hält,</w:t>
      </w:r>
      <w:r>
        <w:br/>
        <w:t>Dem kann die ganze Welt</w:t>
      </w:r>
      <w:r>
        <w:br/>
        <w:t>Die Seligkeit nicht rauben.</w:t>
      </w:r>
    </w:p>
    <w:p w14:paraId="5258BFB7" w14:textId="77777777" w:rsidR="00E67D50" w:rsidRDefault="00E67D50" w:rsidP="00E67D50">
      <w:pPr>
        <w:pStyle w:val="StandardWeb"/>
      </w:pPr>
      <w:r>
        <w:t>Auf, Christen! die ihr ihm vertraut,</w:t>
      </w:r>
      <w:r>
        <w:br/>
        <w:t>Laßt euch kein Drohn erschrecken!</w:t>
      </w:r>
      <w:r>
        <w:br/>
        <w:t>Der Gott, der von dem Himmel schaut,</w:t>
      </w:r>
      <w:r>
        <w:br/>
        <w:t>Wird uns gewiß bedecken.</w:t>
      </w:r>
      <w:r>
        <w:br/>
        <w:t>Der Herr Herr Zebaoth</w:t>
      </w:r>
      <w:r>
        <w:br/>
        <w:t>Hält über sein Gebot,</w:t>
      </w:r>
      <w:r>
        <w:br/>
        <w:t>Gibt uns Geduld in Not,</w:t>
      </w:r>
      <w:r>
        <w:br/>
        <w:t>Und Kraft und Mut im Tod;</w:t>
      </w:r>
      <w:r>
        <w:br/>
        <w:t>Was will uns denn erschrecken?</w:t>
      </w:r>
    </w:p>
    <w:p w14:paraId="35049892" w14:textId="77777777" w:rsidR="00B3511D" w:rsidRDefault="00B3511D" w:rsidP="00B3511D">
      <w:pPr>
        <w:pStyle w:val="berschrift1"/>
      </w:pPr>
      <w:r>
        <w:rPr>
          <w:rStyle w:val="screen-reader-text"/>
        </w:rPr>
        <w:t>Wenn ich, o Schöpfer, deine Macht</w:t>
      </w:r>
      <w:r>
        <w:t xml:space="preserve"> </w:t>
      </w:r>
    </w:p>
    <w:p w14:paraId="0C5DF61A" w14:textId="77777777" w:rsidR="00B3511D" w:rsidRDefault="00B3511D" w:rsidP="00B3511D">
      <w:pPr>
        <w:pStyle w:val="StandardWeb"/>
      </w:pPr>
      <w:r>
        <w:t>Wenn ich, o Schöpfer! deine Macht,</w:t>
      </w:r>
      <w:r>
        <w:br/>
        <w:t>Die Weisheit deiner Wege,</w:t>
      </w:r>
      <w:r>
        <w:br/>
        <w:t>Die Liebe, die für alle wacht,</w:t>
      </w:r>
      <w:r>
        <w:br/>
        <w:t>Anbetend überlege:</w:t>
      </w:r>
      <w:r>
        <w:br/>
        <w:t>So weiß ich, von Bewundrung voll,</w:t>
      </w:r>
      <w:r>
        <w:br/>
        <w:t>Nicht, wie ich dich erheben soll,</w:t>
      </w:r>
      <w:r>
        <w:br/>
        <w:t>Mein Gott, mein Herr und Vater!</w:t>
      </w:r>
    </w:p>
    <w:p w14:paraId="0BB70DDA" w14:textId="77777777" w:rsidR="00B3511D" w:rsidRDefault="00B3511D" w:rsidP="00B3511D">
      <w:pPr>
        <w:pStyle w:val="StandardWeb"/>
      </w:pPr>
      <w:r>
        <w:t>Mein Auge sieht, wohin es blickt,</w:t>
      </w:r>
      <w:r>
        <w:br/>
        <w:t>Die Wunder deiner Werke.</w:t>
      </w:r>
      <w:r>
        <w:br/>
        <w:t>Der Himmel, prächtig ausgeschmückt,</w:t>
      </w:r>
      <w:r>
        <w:br/>
        <w:t>Preist dich, du Gott der Stärke!</w:t>
      </w:r>
      <w:r>
        <w:br/>
        <w:t>Wer hat die Sonn an ihm erhöht?</w:t>
      </w:r>
      <w:r>
        <w:br/>
        <w:t>Wer kleidet sie mit Majestät?</w:t>
      </w:r>
      <w:r>
        <w:br/>
        <w:t>Wer ruft dem Heer der Sterne?</w:t>
      </w:r>
    </w:p>
    <w:p w14:paraId="089B25D6" w14:textId="77777777" w:rsidR="00B3511D" w:rsidRDefault="00B3511D" w:rsidP="00B3511D">
      <w:pPr>
        <w:pStyle w:val="StandardWeb"/>
      </w:pPr>
      <w:r>
        <w:t>Wer mißt dem Winde seinen Lauf?</w:t>
      </w:r>
      <w:r>
        <w:br/>
        <w:t>Wer heißt die Himmel regnen?</w:t>
      </w:r>
      <w:r>
        <w:br/>
        <w:t>Wer schließt den Schoß der Erde auf,</w:t>
      </w:r>
      <w:r>
        <w:br/>
        <w:t>Mit Vorrat uns zu segnen?</w:t>
      </w:r>
      <w:r>
        <w:br/>
        <w:t>O Gott der Macht und Herrlichkeit!</w:t>
      </w:r>
      <w:r>
        <w:br/>
        <w:t>Gott, deine Güte reicht so weit,</w:t>
      </w:r>
      <w:r>
        <w:br/>
        <w:t>So weit die Wolken reichen!</w:t>
      </w:r>
    </w:p>
    <w:p w14:paraId="43073AB7" w14:textId="77777777" w:rsidR="00B3511D" w:rsidRDefault="00B3511D" w:rsidP="00B3511D">
      <w:pPr>
        <w:pStyle w:val="StandardWeb"/>
      </w:pPr>
      <w:r>
        <w:t>Dich predigt Sonnenschein und Sturm,</w:t>
      </w:r>
      <w:r>
        <w:br/>
        <w:t>Dich preist der Sand am Meere.</w:t>
      </w:r>
      <w:r>
        <w:br/>
        <w:t>Bringt, ruft auch der geringste Wurm,</w:t>
      </w:r>
      <w:r>
        <w:br/>
        <w:t>Bringt meinem Schöpfer Ehre!</w:t>
      </w:r>
      <w:r>
        <w:br/>
        <w:t>Mich, ruft der Baum in seiner Pracht,</w:t>
      </w:r>
      <w:r>
        <w:br/>
        <w:t>Mich, ruft die Saat, hat Gott gemacht;</w:t>
      </w:r>
      <w:r>
        <w:br/>
        <w:t>Bringt unserm Schöpfer Ehre!</w:t>
      </w:r>
    </w:p>
    <w:p w14:paraId="07644C43" w14:textId="77777777" w:rsidR="00B3511D" w:rsidRDefault="00B3511D" w:rsidP="00B3511D">
      <w:pPr>
        <w:pStyle w:val="StandardWeb"/>
      </w:pPr>
      <w:r>
        <w:t>Der Mensch, ein Leib, den deine Hand</w:t>
      </w:r>
      <w:r>
        <w:br/>
        <w:t>So wunderbar bereitet;</w:t>
      </w:r>
      <w:r>
        <w:br/>
        <w:t>Der Mensch, ein Geist, den sein Verstand,</w:t>
      </w:r>
      <w:r>
        <w:br/>
        <w:t>Dich zu erkennen, leitet;</w:t>
      </w:r>
      <w:r>
        <w:br/>
        <w:t>Der Mensch, der Schöpfung Ruhm und Preis,</w:t>
      </w:r>
      <w:r>
        <w:br/>
        <w:t>Ist sich ein täglicher Beweis</w:t>
      </w:r>
      <w:r>
        <w:br/>
        <w:t>Von deiner Güt und Größe.</w:t>
      </w:r>
    </w:p>
    <w:p w14:paraId="2DCE4849" w14:textId="77777777" w:rsidR="00B3511D" w:rsidRDefault="00B3511D" w:rsidP="00B3511D">
      <w:pPr>
        <w:pStyle w:val="StandardWeb"/>
      </w:pPr>
      <w:r>
        <w:t>Erheb ihn ewig, o mein Geist!</w:t>
      </w:r>
      <w:r>
        <w:br/>
        <w:t>Erhebe seinen Namen!</w:t>
      </w:r>
      <w:r>
        <w:br/>
        <w:t>Gott, unser Vater, sei gepreist,</w:t>
      </w:r>
      <w:r>
        <w:br/>
        <w:t>Und alle Welt sag Amen!</w:t>
      </w:r>
      <w:r>
        <w:br/>
        <w:t>Und alle Welt fürcht ihren Herrn,</w:t>
      </w:r>
      <w:r>
        <w:br/>
        <w:t>Und hoff auf ihn und dien ihm gern!</w:t>
      </w:r>
      <w:r>
        <w:br/>
        <w:t>Wer wollte Gott nicht dienen?</w:t>
      </w:r>
    </w:p>
    <w:p w14:paraId="5DB7D6DC" w14:textId="77777777" w:rsidR="00B3511D" w:rsidRDefault="00B3511D" w:rsidP="00B3511D">
      <w:pPr>
        <w:pStyle w:val="StandardWeb"/>
      </w:pPr>
      <w:r>
        <w:t>Und Erde, die ihn heute sieht,</w:t>
      </w:r>
      <w:r>
        <w:br/>
        <w:t>Sing ihm, dem Herrn, ein neues Lied.</w:t>
      </w:r>
      <w:r>
        <w:br/>
        <w:t>Dies ist der Tag, den Gott gemacht,</w:t>
      </w:r>
      <w:r>
        <w:br/>
        <w:t>Sein werd in aller Welt gedacht;</w:t>
      </w:r>
      <w:r>
        <w:br/>
        <w:t>Ihn priese, was durch Jesum Christ</w:t>
      </w:r>
      <w:r>
        <w:br/>
        <w:t>Im Himmel und auf Erden ist.</w:t>
      </w:r>
    </w:p>
    <w:p w14:paraId="3B754C6F" w14:textId="77777777" w:rsidR="00EB5794" w:rsidRDefault="00EB5794" w:rsidP="00EB5794">
      <w:pPr>
        <w:pStyle w:val="berschrift1"/>
      </w:pPr>
      <w:r>
        <w:rPr>
          <w:rStyle w:val="screen-reader-text"/>
        </w:rPr>
        <w:t>Wenn zur Vollführung deiner Pflicht</w:t>
      </w:r>
      <w:r>
        <w:t xml:space="preserve"> </w:t>
      </w:r>
    </w:p>
    <w:p w14:paraId="1E021A7D" w14:textId="77777777" w:rsidR="00EB5794" w:rsidRDefault="00EB5794" w:rsidP="00EB5794">
      <w:pPr>
        <w:pStyle w:val="StandardWeb"/>
      </w:pPr>
      <w:r>
        <w:t>Wenn zur Vollführung deiner Pflicht</w:t>
      </w:r>
      <w:r>
        <w:br/>
        <w:t>Dich Gottes Liebe nicht beseelet:</w:t>
      </w:r>
      <w:r>
        <w:br/>
        <w:t>So rühme dich der Tugend nicht,</w:t>
      </w:r>
      <w:r>
        <w:br/>
        <w:t>Und wisse, daß dir alles fehlet.</w:t>
      </w:r>
      <w:r>
        <w:br/>
        <w:t>Wenn Vorteil, Wollust, Eigensinn</w:t>
      </w:r>
      <w:r>
        <w:br/>
        <w:t>Und Stolz dir nur das Gute raten;</w:t>
      </w:r>
      <w:r>
        <w:br/>
        <w:t>So tue noch so gute Taten;</w:t>
      </w:r>
      <w:r>
        <w:br/>
        <w:t>Du hast vor Gott den Lohn dahin.</w:t>
      </w:r>
    </w:p>
    <w:p w14:paraId="51BEF0EB" w14:textId="77777777" w:rsidR="00EB5794" w:rsidRDefault="00EB5794" w:rsidP="00EB5794">
      <w:pPr>
        <w:pStyle w:val="StandardWeb"/>
      </w:pPr>
      <w:r>
        <w:t>Sei durch die Gaben der Natur</w:t>
      </w:r>
      <w:r>
        <w:br/>
        <w:t>Das Wunder und das Glück der Erden!</w:t>
      </w:r>
      <w:r>
        <w:br/>
        <w:t>Beglückest du die Menschen nur,</w:t>
      </w:r>
      <w:r>
        <w:br/>
        <w:t>Um vor der Welt geehrt zu werden;</w:t>
      </w:r>
      <w:r>
        <w:br/>
        <w:t>Erfülle die Liebe nicht dein Herz:</w:t>
      </w:r>
      <w:r>
        <w:br/>
        <w:t>So bist du bei den größten Gaben,</w:t>
      </w:r>
      <w:r>
        <w:br/>
        <w:t>Bei dem Verstand, den Engel haben,</w:t>
      </w:r>
      <w:r>
        <w:br/>
        <w:t>Vor Gott doch nur ein tönend Erz.</w:t>
      </w:r>
    </w:p>
    <w:p w14:paraId="252D5A77" w14:textId="77777777" w:rsidR="00EB5794" w:rsidRDefault="00EB5794" w:rsidP="00EB5794">
      <w:pPr>
        <w:pStyle w:val="StandardWeb"/>
      </w:pPr>
      <w:r>
        <w:t>Bau Häuser auf, und brich dein Brot,</w:t>
      </w:r>
      <w:r>
        <w:br/>
        <w:t>Das Volk der Armen zu verpflegen;</w:t>
      </w:r>
      <w:r>
        <w:br/>
        <w:t>Entreiß die Witwen ihrer Not,</w:t>
      </w:r>
      <w:r>
        <w:br/>
        <w:t>Und sei der Waisen Schutz und Segen!</w:t>
      </w:r>
      <w:r>
        <w:br/>
        <w:t>Gib alle deine Habe hin!</w:t>
      </w:r>
      <w:r>
        <w:br/>
        <w:t>Noch hast du nichts vor Gott gegeben.</w:t>
      </w:r>
      <w:r>
        <w:br/>
        <w:t>Wenn Lieb und Pflicht dich nicht beleben:</w:t>
      </w:r>
      <w:r>
        <w:br/>
        <w:t>So ist dir alles kein Gewinn.</w:t>
      </w:r>
    </w:p>
    <w:p w14:paraId="57F43AB4" w14:textId="77777777" w:rsidR="00EB5794" w:rsidRDefault="00EB5794" w:rsidP="00EB5794">
      <w:pPr>
        <w:pStyle w:val="StandardWeb"/>
      </w:pPr>
      <w:r>
        <w:t>Tu Taten, die der Heldenmut</w:t>
      </w:r>
      <w:r>
        <w:br/>
        <w:t>Noch jemals hat verrichten können:</w:t>
      </w:r>
      <w:r>
        <w:br/>
        <w:t>Vergieß fürs Vaterland dein Blut,</w:t>
      </w:r>
      <w:r>
        <w:br/>
        <w:t>Laß deinen Leib für andre brennen!</w:t>
      </w:r>
      <w:r>
        <w:br/>
        <w:t>Beseelet dich nicht Lieb und Pflicht;</w:t>
      </w:r>
      <w:r>
        <w:br/>
        <w:t>Bist du die Absicht deiner Taten:</w:t>
      </w:r>
      <w:r>
        <w:br/>
        <w:t>So schütz und rette ganze Staaten;</w:t>
      </w:r>
      <w:r>
        <w:br/>
        <w:t>Gott achtet deiner Werke nicht.</w:t>
      </w:r>
    </w:p>
    <w:p w14:paraId="4F7D036D" w14:textId="77777777" w:rsidR="00EB5794" w:rsidRDefault="00EB5794" w:rsidP="00EB5794">
      <w:pPr>
        <w:pStyle w:val="StandardWeb"/>
      </w:pPr>
      <w:r>
        <w:t>Läg ihm an unsern Werken nur:</w:t>
      </w:r>
      <w:r>
        <w:br/>
        <w:t>So könnt er uns, sie zu vollbringen,</w:t>
      </w:r>
      <w:r>
        <w:br/>
        <w:t>Sehr leicht durch Fessel der Natur,</w:t>
      </w:r>
      <w:r>
        <w:br/>
        <w:t>Durch Kräfte seiner Allmacht zwingen.</w:t>
      </w:r>
      <w:r>
        <w:br/>
        <w:t>Vor ihm, der alles schafft und gibt,</w:t>
      </w:r>
      <w:r>
        <w:br/>
        <w:t>Gilt Weisheit nichts, nichts Macht und Stärke.</w:t>
      </w:r>
      <w:r>
        <w:br/>
        <w:t>Er will die Absicht deiner Werke,</w:t>
      </w:r>
      <w:r>
        <w:br/>
        <w:t>Ein Herz, das ihn verehrt und liebt.</w:t>
      </w:r>
    </w:p>
    <w:p w14:paraId="09F945FE" w14:textId="77777777" w:rsidR="00EB5794" w:rsidRDefault="00EB5794" w:rsidP="00EB5794">
      <w:pPr>
        <w:pStyle w:val="StandardWeb"/>
      </w:pPr>
      <w:r>
        <w:t>Ein Herz, von Eigenliebe fern,</w:t>
      </w:r>
      <w:r>
        <w:br/>
        <w:t>Fern von des Stolzes eitlem Triebe,</w:t>
      </w:r>
      <w:r>
        <w:br/>
        <w:t>Geheiligt durch die Furcht des Herrn,</w:t>
      </w:r>
      <w:r>
        <w:br/>
        <w:t>Erneut durch Glauben zu der Liebe;</w:t>
      </w:r>
      <w:r>
        <w:br/>
        <w:t>Dies ist’s, was Gott von uns verlangt.</w:t>
      </w:r>
      <w:r>
        <w:br/>
        <w:t>Und wenn wir nicht dies Herz besitzen:</w:t>
      </w:r>
      <w:r>
        <w:br/>
        <w:t>So wird ein Leben uns nichts nützen,</w:t>
      </w:r>
      <w:r>
        <w:br/>
        <w:t>Das mit den größten Taten prangt.</w:t>
      </w:r>
    </w:p>
    <w:p w14:paraId="3AFEC923" w14:textId="77777777" w:rsidR="00EB5794" w:rsidRDefault="00EB5794" w:rsidP="00EB5794">
      <w:pPr>
        <w:pStyle w:val="StandardWeb"/>
      </w:pPr>
      <w:r>
        <w:t>Drum täusche dich nicht durch den Schein,</w:t>
      </w:r>
      <w:r>
        <w:br/>
        <w:t>Nicht durch der Tugend bloßen Namen.</w:t>
      </w:r>
      <w:r>
        <w:br/>
        <w:t>Sieh nicht auf deine Werk allein;</w:t>
      </w:r>
      <w:r>
        <w:br/>
        <w:t>Sieh auf den Quell, aus dem sie kamen.</w:t>
      </w:r>
      <w:r>
        <w:br/>
        <w:t>Prüf dich vor Gottes Angesicht,</w:t>
      </w:r>
      <w:r>
        <w:br/>
        <w:t>Ob seine Liebe dich beseelet.</w:t>
      </w:r>
      <w:r>
        <w:br/>
        <w:t>Ein Herz, dem nicht der Glaube fehlet,</w:t>
      </w:r>
      <w:r>
        <w:br/>
        <w:t>Dem fehlet auch die Liebe nicht.</w:t>
      </w:r>
    </w:p>
    <w:p w14:paraId="5B770F77" w14:textId="77777777" w:rsidR="00EB5794" w:rsidRDefault="00EB5794" w:rsidP="00EB5794">
      <w:pPr>
        <w:pStyle w:val="StandardWeb"/>
      </w:pPr>
      <w:r>
        <w:t>Wohnt Liebe gegen Gott in dir:</w:t>
      </w:r>
      <w:r>
        <w:br/>
        <w:t>So wird sie dich zum Guten stärken.</w:t>
      </w:r>
      <w:r>
        <w:br/>
        <w:t>Du wirst die Gegenwart von ihr</w:t>
      </w:r>
      <w:r>
        <w:br/>
        <w:t>An Liebe zu dem Nächsten merken.</w:t>
      </w:r>
      <w:r>
        <w:br/>
        <w:t>Die Liebe, die dich schmücken soll,</w:t>
      </w:r>
      <w:r>
        <w:br/>
        <w:t>Ist gütig; ohne List und Tücke;</w:t>
      </w:r>
      <w:r>
        <w:br/>
        <w:t>Beneidet nicht des Nächsten Glücke;</w:t>
      </w:r>
      <w:r>
        <w:br/>
        <w:t>Sie bläht sich nicht; ist langmutsvoll.</w:t>
      </w:r>
    </w:p>
    <w:p w14:paraId="01993A93" w14:textId="77777777" w:rsidR="00EB5794" w:rsidRDefault="00EB5794" w:rsidP="00EB5794">
      <w:pPr>
        <w:pStyle w:val="StandardWeb"/>
      </w:pPr>
      <w:r>
        <w:t>Sie deckt des Nächsten Fehler zu,</w:t>
      </w:r>
      <w:r>
        <w:br/>
        <w:t>Und freut sich niemals seines Falles.</w:t>
      </w:r>
      <w:r>
        <w:br/>
        <w:t>Sie suchet nicht bloß ihre Ruh.</w:t>
      </w:r>
      <w:r>
        <w:br/>
        <w:t>Sie hofft und glaubt und duldet alles;</w:t>
      </w:r>
      <w:r>
        <w:br/>
        <w:t>Sie ist’s, die dir den Mut verleiht,</w:t>
      </w:r>
      <w:r>
        <w:br/>
        <w:t>Des Höchsten Wort gern zu erfüllen,</w:t>
      </w:r>
      <w:r>
        <w:br/>
        <w:t>Macht seinen Sinn zu deinem Willen,</w:t>
      </w:r>
      <w:r>
        <w:br/>
        <w:t>Und folgt dir in die Ewigkeit.</w:t>
      </w:r>
    </w:p>
    <w:p w14:paraId="7D9D6F53" w14:textId="77777777" w:rsidR="00EB5794" w:rsidRDefault="00EB5794" w:rsidP="00EB5794">
      <w:pPr>
        <w:pStyle w:val="berschrift1"/>
      </w:pPr>
      <w:r>
        <w:rPr>
          <w:rStyle w:val="screen-reader-text"/>
        </w:rPr>
        <w:t>Wer bin ich von Natur, wenn ich mein Innres prüfe?</w:t>
      </w:r>
      <w:r>
        <w:t xml:space="preserve"> </w:t>
      </w:r>
    </w:p>
    <w:p w14:paraId="1BC4B233" w14:textId="77777777" w:rsidR="00EB5794" w:rsidRDefault="00EB5794" w:rsidP="00EB5794">
      <w:pPr>
        <w:pStyle w:val="StandardWeb"/>
      </w:pPr>
      <w:r>
        <w:t>Wer bin ich von Natur, wenn ich mein Innres prüfe?</w:t>
      </w:r>
      <w:r>
        <w:br/>
        <w:t>O wie viel Greul läßt mich mein Herze sehn!</w:t>
      </w:r>
      <w:r>
        <w:br/>
        <w:t>Es ist verderbt; darum verbirgt mir’s seine Tiefe,</w:t>
      </w:r>
      <w:r>
        <w:br/>
        <w:t>Und weigert sich, die Prüfung auszustehn.</w:t>
      </w:r>
    </w:p>
    <w:p w14:paraId="63F5097E" w14:textId="77777777" w:rsidR="00EB5794" w:rsidRDefault="00EB5794" w:rsidP="00EB5794">
      <w:pPr>
        <w:pStyle w:val="StandardWeb"/>
      </w:pPr>
      <w:r>
        <w:t>Der Weisheit erster Schritt ist, seine Torheit kennen;</w:t>
      </w:r>
      <w:r>
        <w:br/>
        <w:t>Und diesen Schritt, wie oft verwehrt mir’s ihn!</w:t>
      </w:r>
      <w:r>
        <w:br/>
        <w:t>Voll Eigenlieb und Stolz will sich’s nicht strafbar nennen,</w:t>
      </w:r>
      <w:r>
        <w:br/>
        <w:t>Der Reu entgehn, doch nicht den Fehler fliehn.</w:t>
      </w:r>
    </w:p>
    <w:p w14:paraId="4A7A251A" w14:textId="77777777" w:rsidR="00EB5794" w:rsidRDefault="00EB5794" w:rsidP="00EB5794">
      <w:pPr>
        <w:pStyle w:val="StandardWeb"/>
      </w:pPr>
      <w:r>
        <w:t>Wahr ist’s, ich find in mir noch redendes Gewissen,</w:t>
      </w:r>
      <w:r>
        <w:br/>
        <w:t>In der Vernunft noch Kenntnis meiner Pflicht.</w:t>
      </w:r>
      <w:r>
        <w:br/>
        <w:t>Ich kann mein Auge nie der Tugend ganz verschließen,</w:t>
      </w:r>
      <w:r>
        <w:br/>
        <w:t>Und oft scheint mir ein Strahl von ihrem Licht.</w:t>
      </w:r>
    </w:p>
    <w:p w14:paraId="4AEE39BA" w14:textId="77777777" w:rsidR="00EB5794" w:rsidRDefault="00EB5794" w:rsidP="00EB5794">
      <w:pPr>
        <w:pStyle w:val="StandardWeb"/>
      </w:pPr>
      <w:r>
        <w:t>Doch schwaches Licht, das mir den Reiz der Tugend zeiget,</w:t>
      </w:r>
      <w:r>
        <w:br/>
        <w:t>Und vom Verstand nicht bis zum Herzen dringt!</w:t>
      </w:r>
      <w:r>
        <w:br/>
        <w:t>Vergebens lehret er, das Herz bleibt ungebeuget,</w:t>
      </w:r>
      <w:r>
        <w:br/>
        <w:t>Hat sein Gesetz, und folgt ihm unbedingt.</w:t>
      </w:r>
    </w:p>
    <w:p w14:paraId="302961E6" w14:textId="77777777" w:rsidR="00EB5794" w:rsidRDefault="00EB5794" w:rsidP="00EB5794">
      <w:pPr>
        <w:pStyle w:val="StandardWeb"/>
      </w:pPr>
      <w:r>
        <w:t>Ein Richter in mir selbst stört oft des Herzens Ruhe;</w:t>
      </w:r>
      <w:r>
        <w:br/>
        <w:t>Er klagt mich an. Ich steh erschrocken still,</w:t>
      </w:r>
      <w:r>
        <w:br/>
        <w:t>Und billige nicht mehr das Böse, das ich tue,</w:t>
      </w:r>
      <w:r>
        <w:br/>
        <w:t>Und tue nicht das Gute, das ich will.</w:t>
      </w:r>
    </w:p>
    <w:p w14:paraId="3E9D796A" w14:textId="77777777" w:rsidR="00EB5794" w:rsidRDefault="00EB5794" w:rsidP="00EB5794">
      <w:pPr>
        <w:pStyle w:val="StandardWeb"/>
      </w:pPr>
      <w:r>
        <w:t>Verstellung, die ich doch an meinem Nächsten hasse,</w:t>
      </w:r>
      <w:r>
        <w:br/>
        <w:t>Erlaub ich mir, und halt es für Gewinn,</w:t>
      </w:r>
      <w:r>
        <w:br/>
        <w:t>Wenn ich im falschen Licht mich andern sehen lasse,</w:t>
      </w:r>
      <w:r>
        <w:br/>
        <w:t>Und scheinen kann, was ich mir selbst nicht bin.</w:t>
      </w:r>
    </w:p>
    <w:p w14:paraId="3A47AE93" w14:textId="77777777" w:rsidR="00EB5794" w:rsidRDefault="00EB5794" w:rsidP="00EB5794">
      <w:pPr>
        <w:pStyle w:val="StandardWeb"/>
      </w:pPr>
      <w:r>
        <w:t>Ich weiß, daß der Besitz der Güter dieser Erden</w:t>
      </w:r>
      <w:r>
        <w:br/>
        <w:t>Der Seele nie das wahre Glück verleiht;</w:t>
      </w:r>
      <w:r>
        <w:br/>
        <w:t>Doch bleiben sie mein Wunsch; und um beglückt zu werden,</w:t>
      </w:r>
      <w:r>
        <w:br/>
        <w:t>Erring ich mir die Last der Eitelkeit.</w:t>
      </w:r>
    </w:p>
    <w:p w14:paraId="6B0119C9" w14:textId="77777777" w:rsidR="00EB5794" w:rsidRDefault="00EB5794" w:rsidP="00EB5794">
      <w:pPr>
        <w:pStyle w:val="StandardWeb"/>
      </w:pPr>
      <w:r>
        <w:t>Ich weiß, wie groß es sei, aus Überlegung handeln,</w:t>
      </w:r>
      <w:r>
        <w:br/>
        <w:t>Und handle doch aus sinnlichem Gefühl.</w:t>
      </w:r>
      <w:r>
        <w:br/>
        <w:t>Durch falschen Schein getäuscht, eil ich, ihm nachzuwandeln,</w:t>
      </w:r>
      <w:r>
        <w:br/>
        <w:t>Und Leidenschaft und Irrtum steckt mein Ziel.</w:t>
      </w:r>
    </w:p>
    <w:p w14:paraId="244732CD" w14:textId="77777777" w:rsidR="00EB5794" w:rsidRDefault="00EB5794" w:rsidP="00EB5794">
      <w:pPr>
        <w:pStyle w:val="StandardWeb"/>
      </w:pPr>
      <w:r>
        <w:t>Ein gegenwärtig Gut versäum ich zu genießen,</w:t>
      </w:r>
      <w:r>
        <w:br/>
        <w:t>Flieh, was mich sucht, und suche, was mich flieht.</w:t>
      </w:r>
      <w:r>
        <w:br/>
        <w:t>Im Glücke bin ich stolz, verzagt in Kümmernissen,</w:t>
      </w:r>
      <w:r>
        <w:br/>
        <w:t>Und ohne Ruh um Ruhe stets bemüht.</w:t>
      </w:r>
    </w:p>
    <w:p w14:paraId="5A74A2D6" w14:textId="77777777" w:rsidR="00EB5794" w:rsidRDefault="00EB5794" w:rsidP="00EB5794">
      <w:pPr>
        <w:pStyle w:val="StandardWeb"/>
      </w:pPr>
      <w:r>
        <w:t>Mein Nächster hat ein Recht auf viele meiner Pflichten;</w:t>
      </w:r>
      <w:r>
        <w:br/>
        <w:t>Doch wird dies Recht so oft von mir entweiht.</w:t>
      </w:r>
      <w:r>
        <w:br/>
        <w:t>Versagt er mir die Pflicht: so eil ich, ihn zu richten;</w:t>
      </w:r>
      <w:r>
        <w:br/>
        <w:t>Und sein Versehn ist Ungerechtigkeit.</w:t>
      </w:r>
    </w:p>
    <w:p w14:paraId="4797C6B4" w14:textId="77777777" w:rsidR="00EB5794" w:rsidRDefault="00EB5794" w:rsidP="00EB5794">
      <w:pPr>
        <w:pStyle w:val="StandardWeb"/>
      </w:pPr>
      <w:r>
        <w:t>Nicht Liebe gegen Gott heißt mich dem Nächsten dienen,</w:t>
      </w:r>
      <w:r>
        <w:br/>
        <w:t>Mehr Eigenlieb und niedrer Eigennutz.</w:t>
      </w:r>
      <w:r>
        <w:br/>
        <w:t>Aus ihnen fließt Betrug, Verstellung; und in ihnen</w:t>
      </w:r>
      <w:r>
        <w:br/>
        <w:t>Findt Neid und Haß, und Stolz und Härte Schutz.</w:t>
      </w:r>
    </w:p>
    <w:p w14:paraId="24AED4DD" w14:textId="77777777" w:rsidR="00EB5794" w:rsidRDefault="00EB5794" w:rsidP="00EB5794">
      <w:pPr>
        <w:pStyle w:val="StandardWeb"/>
      </w:pPr>
      <w:r>
        <w:t>Gott ehren ist mein Ruf. Wenn ich den Ruf betrachte,</w:t>
      </w:r>
      <w:r>
        <w:br/>
        <w:t>Was find ich da für Mängel meiner Pflicht!</w:t>
      </w:r>
      <w:r>
        <w:br/>
        <w:t>Die Wunder der Natur, die Gott zu Lehrern machte,</w:t>
      </w:r>
      <w:r>
        <w:br/>
        <w:t>Stehn vor mir da, und diese hör ich nicht.</w:t>
      </w:r>
    </w:p>
    <w:p w14:paraId="6228E438" w14:textId="77777777" w:rsidR="00EB5794" w:rsidRDefault="00EB5794" w:rsidP="00EB5794">
      <w:pPr>
        <w:pStyle w:val="StandardWeb"/>
      </w:pPr>
      <w:r>
        <w:t>Und heißt ihr Anblick mich auf seine Weisheit schließen,</w:t>
      </w:r>
      <w:r>
        <w:br/>
        <w:t>Auf Güt und Macht: so schließt nur mein Verstand;</w:t>
      </w:r>
      <w:r>
        <w:br/>
        <w:t>Das Herz bleibt ungerührt, betäubt bleibt das Gewissen,</w:t>
      </w:r>
      <w:r>
        <w:br/>
        <w:t>Und Gott, mein Herr und Vater, unbekannt.</w:t>
      </w:r>
    </w:p>
    <w:p w14:paraId="55C8328D" w14:textId="77777777" w:rsidR="00EB5794" w:rsidRDefault="00EB5794" w:rsidP="00EB5794">
      <w:pPr>
        <w:pStyle w:val="StandardWeb"/>
      </w:pPr>
      <w:r>
        <w:t>Er schenkt mir so viel Guts. Gebrauch ich seine Güte</w:t>
      </w:r>
      <w:r>
        <w:br/>
        <w:t>Zu meinem Glück; und geb ich ihr Gehör?</w:t>
      </w:r>
      <w:r>
        <w:br/>
        <w:t>Nein, durch den Mißbrauch selbst verschließ ich mein Gemüte</w:t>
      </w:r>
      <w:r>
        <w:br/>
        <w:t>Der Dankbarkeit und Liebe desto mehr.</w:t>
      </w:r>
    </w:p>
    <w:p w14:paraId="7C482EE0" w14:textId="77777777" w:rsidR="00EB5794" w:rsidRDefault="00EB5794" w:rsidP="00EB5794">
      <w:pPr>
        <w:pStyle w:val="StandardWeb"/>
      </w:pPr>
      <w:r>
        <w:t>Oft sagt mir mein Verstand, daß des Allmächtgen Gnade</w:t>
      </w:r>
      <w:r>
        <w:br/>
        <w:t>Das größte Gut, der Trost des Lebens ist,</w:t>
      </w:r>
      <w:r>
        <w:br/>
        <w:t>Und welche Schulden ich auf mein Gewissen lade,</w:t>
      </w:r>
      <w:r>
        <w:br/>
        <w:t>Wenn sie mein Herz für Menschengunst vergißt!</w:t>
      </w:r>
    </w:p>
    <w:p w14:paraId="783B378A" w14:textId="77777777" w:rsidR="00EB5794" w:rsidRDefault="00EB5794" w:rsidP="00EB5794">
      <w:pPr>
        <w:pStyle w:val="StandardWeb"/>
      </w:pPr>
      <w:r>
        <w:t>Und doch, o Gott! wie oft geb ich dies Glück der Seelen,</w:t>
      </w:r>
      <w:r>
        <w:br/>
        <w:t>Dir wert zu sein, für kindischen Gewinn,</w:t>
      </w:r>
      <w:r>
        <w:br/>
        <w:t>Für einen Ruhm der Welt, für Lüste, die mich quälen,</w:t>
      </w:r>
      <w:r>
        <w:br/>
        <w:t>Für Eitelkeit, und für ein Nichts dahin!</w:t>
      </w:r>
    </w:p>
    <w:p w14:paraId="12CEA631" w14:textId="77777777" w:rsidR="00EB5794" w:rsidRDefault="00EB5794" w:rsidP="00EB5794">
      <w:pPr>
        <w:pStyle w:val="StandardWeb"/>
      </w:pPr>
      <w:r>
        <w:t>Gott ist der Herr der Welt; auf seine Hülfe bauen,</w:t>
      </w:r>
      <w:r>
        <w:br/>
        <w:t>Ist meine Pflicht. Doch wenn gehorch ich ihr?</w:t>
      </w:r>
      <w:r>
        <w:br/>
        <w:t>Bald bebt mein Herz vor Furcht, und bald ist das Vertrauen,</w:t>
      </w:r>
      <w:r>
        <w:br/>
        <w:t>Das mich beseelt, nur ein Vertraun zu mir.</w:t>
      </w:r>
    </w:p>
    <w:p w14:paraId="1CCA5F6C" w14:textId="77777777" w:rsidR="00EB5794" w:rsidRDefault="00EB5794" w:rsidP="00EB5794">
      <w:pPr>
        <w:pStyle w:val="StandardWeb"/>
      </w:pPr>
      <w:r>
        <w:t>Dies ist des Menschen Herz. Wer hat dies Herz verheeret?</w:t>
      </w:r>
      <w:r>
        <w:br/>
        <w:t>So kam es nicht, o Gott! aus deiner Hand.</w:t>
      </w:r>
      <w:r>
        <w:br/>
        <w:t>Der Mensch durch eigne Schuld hat seine Würd entehret;</w:t>
      </w:r>
      <w:r>
        <w:br/>
        <w:t>Und beides fiel, sein Herz und sein Verstand.</w:t>
      </w:r>
    </w:p>
    <w:p w14:paraId="1ABB7FDD" w14:textId="77777777" w:rsidR="00EB5794" w:rsidRDefault="00EB5794" w:rsidP="00EB5794">
      <w:pPr>
        <w:pStyle w:val="StandardWeb"/>
      </w:pPr>
      <w:r>
        <w:t>Doch so verderbt wir sind, so schwach, uns selbst zu eilen;</w:t>
      </w:r>
      <w:r>
        <w:br/>
        <w:t>So steuert Gott doch der Verdorbenheit,</w:t>
      </w:r>
      <w:r>
        <w:br/>
        <w:t>Läßt durch sein heilig Wort uns neue Kraft erteilen,</w:t>
      </w:r>
      <w:r>
        <w:br/>
        <w:t>Licht der Vernunft, dem Herzen Reinigkeit.</w:t>
      </w:r>
    </w:p>
    <w:p w14:paraId="2624FBA8" w14:textId="77777777" w:rsidR="00EB5794" w:rsidRDefault="00EB5794" w:rsidP="00EB5794">
      <w:pPr>
        <w:pStyle w:val="StandardWeb"/>
      </w:pPr>
      <w:r>
        <w:t>Und du willst dieser Kraft, o Mensch! dich widersetzen?</w:t>
      </w:r>
      <w:r>
        <w:br/>
        <w:t>Sie beut sich an, du aber wehrest ihr?</w:t>
      </w:r>
      <w:r>
        <w:br/>
        <w:t>Und willst des größten Glücks dich selber unwert schätzen?</w:t>
      </w:r>
      <w:r>
        <w:br/>
        <w:t>Erkenne Gott, noch steht dein Heil bei dir!</w:t>
      </w:r>
    </w:p>
    <w:p w14:paraId="6DC38509" w14:textId="77777777" w:rsidR="00EB5794" w:rsidRDefault="00EB5794" w:rsidP="00EB5794">
      <w:pPr>
        <w:pStyle w:val="berschrift1"/>
        <w:rPr>
          <w:szCs w:val="36"/>
        </w:rPr>
      </w:pPr>
      <w:r w:rsidRPr="00EB5794">
        <w:t>Wer Gottes Wege geht, nur der hat großen Frieden</w:t>
      </w:r>
    </w:p>
    <w:p w14:paraId="00D392F3" w14:textId="77777777" w:rsidR="00EB5794" w:rsidRDefault="00EB5794" w:rsidP="00EB5794">
      <w:pPr>
        <w:pStyle w:val="StandardWeb"/>
      </w:pPr>
      <w:r>
        <w:t>Wer Gottes Wege geht, nur der hat großen Frieden,</w:t>
      </w:r>
      <w:r>
        <w:br/>
        <w:t>Er widersteht der bösen Lust;</w:t>
      </w:r>
      <w:r>
        <w:br/>
        <w:t>Er kämpft, und ist des Lohns, den Gott dem Kampf beschieden,</w:t>
      </w:r>
      <w:r>
        <w:br/>
        <w:t>Ist seiner Tugend sich bewußt.</w:t>
      </w:r>
    </w:p>
    <w:p w14:paraId="4FB91E50" w14:textId="77777777" w:rsidR="00EB5794" w:rsidRDefault="00EB5794" w:rsidP="00EB5794">
      <w:pPr>
        <w:pStyle w:val="StandardWeb"/>
      </w:pPr>
      <w:r>
        <w:t>Er merkt auf seinen Gang, geht ihn mit heilgem Mute,</w:t>
      </w:r>
      <w:r>
        <w:br/>
        <w:t>Wächst an Erkenntnis und an Kraft,</w:t>
      </w:r>
      <w:r>
        <w:br/>
        <w:t>Wird aus der Schwachheit stark, und liebt und schmeckt das Gute,</w:t>
      </w:r>
      <w:r>
        <w:br/>
        <w:t>Das Gott in seiner Seele schafft.</w:t>
      </w:r>
    </w:p>
    <w:p w14:paraId="0BCCB916" w14:textId="77777777" w:rsidR="00EB5794" w:rsidRDefault="00EB5794" w:rsidP="00EB5794">
      <w:pPr>
        <w:pStyle w:val="StandardWeb"/>
      </w:pPr>
      <w:r>
        <w:t>Ihn hat er allezeit vor Augen und im Herzen,</w:t>
      </w:r>
      <w:r>
        <w:br/>
        <w:t>Prüft täglich sich vor seinem Thron,</w:t>
      </w:r>
      <w:r>
        <w:br/>
        <w:t>Bereut der Fehler Zahl, und tilgt der Sünden Schmerzen</w:t>
      </w:r>
      <w:r>
        <w:br/>
        <w:t>Durch Jesum Christum, seinen Sohn.</w:t>
      </w:r>
    </w:p>
    <w:p w14:paraId="47E52DA6" w14:textId="77777777" w:rsidR="00EB5794" w:rsidRDefault="00EB5794" w:rsidP="00EB5794">
      <w:pPr>
        <w:pStyle w:val="StandardWeb"/>
      </w:pPr>
      <w:r>
        <w:t>Getreu in seinem Stand, genießt er Gottes Gaben,</w:t>
      </w:r>
      <w:r>
        <w:br/>
        <w:t>Wehrt seiner Seele Geiz und Neid,</w:t>
      </w:r>
      <w:r>
        <w:br/>
        <w:t>Und ist, wenn andre gleich viel Weins und Kornes haben,</w:t>
      </w:r>
      <w:r>
        <w:br/>
        <w:t>In Gott bei wenigem erfreut.</w:t>
      </w:r>
    </w:p>
    <w:p w14:paraId="3E151D09" w14:textId="77777777" w:rsidR="00EB5794" w:rsidRDefault="00EB5794" w:rsidP="00EB5794">
      <w:pPr>
        <w:pStyle w:val="StandardWeb"/>
      </w:pPr>
      <w:r>
        <w:t>Schenkt seine Hand ihm viel: so wird er vielen nützen,</w:t>
      </w:r>
      <w:r>
        <w:br/>
        <w:t>Und, wie sein Gott, guttätig sein;</w:t>
      </w:r>
      <w:r>
        <w:br/>
        <w:t>Des Freundes Glück erhöhn, verlaßne Tugend schützen,</w:t>
      </w:r>
      <w:r>
        <w:br/>
        <w:t>Und selbst den Feind in Not erfreun.</w:t>
      </w:r>
    </w:p>
    <w:p w14:paraId="4B07B30B" w14:textId="77777777" w:rsidR="00EB5794" w:rsidRDefault="00EB5794" w:rsidP="00EB5794">
      <w:pPr>
        <w:pStyle w:val="StandardWeb"/>
      </w:pPr>
      <w:r>
        <w:t>Ihm ist es leichte Last, die Pflichten auszuüben,</w:t>
      </w:r>
      <w:r>
        <w:br/>
        <w:t>Die er dem Nächsten schuldig ist;</w:t>
      </w:r>
      <w:r>
        <w:br/>
        <w:t>Die Liebe gegen Gott heißt ihn die Menschen lieben;</w:t>
      </w:r>
      <w:r>
        <w:br/>
        <w:t>Und durch die Liebe siegt der Christ.</w:t>
      </w:r>
    </w:p>
    <w:p w14:paraId="016C7F7F" w14:textId="77777777" w:rsidR="00EB5794" w:rsidRDefault="00EB5794" w:rsidP="00EB5794">
      <w:pPr>
        <w:pStyle w:val="StandardWeb"/>
      </w:pPr>
      <w:r>
        <w:t>Er kränket nie dein Glück, schützt deinen Ruhm, dein Leben;</w:t>
      </w:r>
      <w:r>
        <w:br/>
        <w:t>Denn er ehrt Gottes Bild in dir.</w:t>
      </w:r>
      <w:r>
        <w:br/>
        <w:t>Er trägt dich mit Geduld, ist willig zum Vergeben;</w:t>
      </w:r>
      <w:r>
        <w:br/>
        <w:t>Denn Gott, denkt er, vergibt auch mir.</w:t>
      </w:r>
    </w:p>
    <w:p w14:paraId="3A63DE17" w14:textId="77777777" w:rsidR="00EB5794" w:rsidRDefault="00EB5794" w:rsidP="00EB5794">
      <w:pPr>
        <w:pStyle w:val="StandardWeb"/>
      </w:pPr>
      <w:r>
        <w:t>Sein Beispiel sucht dein Herz im Guten zu bestärken,</w:t>
      </w:r>
      <w:r>
        <w:br/>
        <w:t>Er nimmt an deiner Tugend teil;</w:t>
      </w:r>
      <w:r>
        <w:br/>
        <w:t>Denn alle sind von Gott gezeugt zu guten Werken,</w:t>
      </w:r>
      <w:r>
        <w:br/>
        <w:t>Und haben einen Herrn, ein Heil.</w:t>
      </w:r>
    </w:p>
    <w:p w14:paraId="244BDF9E" w14:textId="77777777" w:rsidR="00EB5794" w:rsidRDefault="00EB5794" w:rsidP="00EB5794">
      <w:pPr>
        <w:pStyle w:val="StandardWeb"/>
      </w:pPr>
      <w:r>
        <w:t>Dies Heil der Ewigkeit, das hier der Fromme schmecket,</w:t>
      </w:r>
      <w:r>
        <w:br/>
        <w:t>Erhöht sein Glück, stillt seinen Schmerz,</w:t>
      </w:r>
      <w:r>
        <w:br/>
        <w:t>Gibt ihm Geduld und Mut. Kein Tod, der ihn erschrecket!</w:t>
      </w:r>
      <w:r>
        <w:br/>
        <w:t>Im Tode noch freut sich sein Herz.</w:t>
      </w:r>
    </w:p>
    <w:p w14:paraId="3E00C4CC" w14:textId="77777777" w:rsidR="00EB5794" w:rsidRDefault="00EB5794" w:rsidP="00EB5794">
      <w:pPr>
        <w:pStyle w:val="berschrift1"/>
      </w:pPr>
      <w:r>
        <w:rPr>
          <w:rStyle w:val="screen-reader-text"/>
        </w:rPr>
        <w:t>Wer Gottes Wort nicht hält, und spricht</w:t>
      </w:r>
    </w:p>
    <w:p w14:paraId="3E8A8FC4" w14:textId="77777777" w:rsidR="00EB5794" w:rsidRDefault="00EB5794" w:rsidP="00EB5794">
      <w:pPr>
        <w:pStyle w:val="StandardWeb"/>
      </w:pPr>
      <w:r>
        <w:t>Wer Gottes Wort nicht hält, und spricht:</w:t>
      </w:r>
      <w:r>
        <w:br/>
        <w:t>Ich kenne Gott! der trüget;</w:t>
      </w:r>
      <w:r>
        <w:br/>
        <w:t>In solchem ist die Wahrheit nicht,</w:t>
      </w:r>
      <w:r>
        <w:br/>
        <w:t>Die durch den Glauben sieget.</w:t>
      </w:r>
      <w:r>
        <w:br/>
        <w:t>Wer aber sein Wort glaubt und hält,</w:t>
      </w:r>
      <w:r>
        <w:br/>
        <w:t>Der ist von Gott, nicht von der Welt.</w:t>
      </w:r>
    </w:p>
    <w:p w14:paraId="64BA1AE2" w14:textId="77777777" w:rsidR="00EB5794" w:rsidRDefault="00EB5794" w:rsidP="00EB5794">
      <w:pPr>
        <w:pStyle w:val="StandardWeb"/>
      </w:pPr>
      <w:r>
        <w:t>Der Glaube, den sein Wort erzeugt,</w:t>
      </w:r>
      <w:r>
        <w:br/>
        <w:t>Muß auch die Liebe zeugen.</w:t>
      </w:r>
      <w:r>
        <w:br/>
        <w:t>Je höher dein Erkenntnis steigt,</w:t>
      </w:r>
      <w:r>
        <w:br/>
        <w:t>Je mehr wird diese steigen.</w:t>
      </w:r>
      <w:r>
        <w:br/>
        <w:t>Der Glaub erleuchtet nicht allein;</w:t>
      </w:r>
      <w:r>
        <w:br/>
        <w:t>Er stärkt das Herz und macht es rein.</w:t>
      </w:r>
    </w:p>
    <w:p w14:paraId="52A63148" w14:textId="77777777" w:rsidR="00EB5794" w:rsidRDefault="00EB5794" w:rsidP="00EB5794">
      <w:pPr>
        <w:pStyle w:val="StandardWeb"/>
      </w:pPr>
      <w:r>
        <w:t>Durch Jesum rein von Missetat,</w:t>
      </w:r>
      <w:r>
        <w:br/>
        <w:t>Sind wir nun Gottes Kinder.</w:t>
      </w:r>
      <w:r>
        <w:br/>
        <w:t>Wer solche Hoffnung zu ihm hat,</w:t>
      </w:r>
      <w:r>
        <w:br/>
        <w:t>Der flieht den Rat der Sünder;</w:t>
      </w:r>
      <w:r>
        <w:br/>
        <w:t>Folgt Christi Beispiel, als ein Christ,</w:t>
      </w:r>
      <w:r>
        <w:br/>
        <w:t>Und reinigt sich, wie Er rein ist.</w:t>
      </w:r>
    </w:p>
    <w:p w14:paraId="4CBD878C" w14:textId="77777777" w:rsidR="00EB5794" w:rsidRDefault="00EB5794" w:rsidP="00EB5794">
      <w:pPr>
        <w:pStyle w:val="StandardWeb"/>
      </w:pPr>
      <w:r>
        <w:t>Alsdann bin ich Gott angenehm,</w:t>
      </w:r>
      <w:r>
        <w:br/>
        <w:t>Wenn ich Gehorsam übe.</w:t>
      </w:r>
      <w:r>
        <w:br/>
        <w:t>Wer die Gebote hält, in dem</w:t>
      </w:r>
      <w:r>
        <w:br/>
        <w:t>Ist wahrlich Gottes Liebe.</w:t>
      </w:r>
      <w:r>
        <w:br/>
        <w:t>Ein täglich tätig Christentum,</w:t>
      </w:r>
      <w:r>
        <w:br/>
        <w:t>Das ist des Glaubens Frucht und Ruhm.</w:t>
      </w:r>
    </w:p>
    <w:p w14:paraId="1E05F162" w14:textId="77777777" w:rsidR="00EB5794" w:rsidRDefault="00EB5794" w:rsidP="00EB5794">
      <w:pPr>
        <w:pStyle w:val="StandardWeb"/>
      </w:pPr>
      <w:r>
        <w:t>Der bleibt in Gott, und Gott in ihm,</w:t>
      </w:r>
      <w:r>
        <w:br/>
        <w:t>Wer in der Liebe bleibet.</w:t>
      </w:r>
      <w:r>
        <w:br/>
        <w:t>Die Lieb ist’s, die die Cherubim,</w:t>
      </w:r>
      <w:r>
        <w:br/>
        <w:t>Gott zu gehorchen, treibet.</w:t>
      </w:r>
      <w:r>
        <w:br/>
        <w:t>Gott ist die Lieb; an seinem Heil</w:t>
      </w:r>
      <w:r>
        <w:br/>
        <w:t>Hat ohne Liebe niemand teil.</w:t>
      </w:r>
    </w:p>
    <w:p w14:paraId="61D9A96E" w14:textId="77777777" w:rsidR="00B3511D" w:rsidRDefault="00B3511D" w:rsidP="00B3511D">
      <w:pPr>
        <w:pStyle w:val="berschrift1"/>
      </w:pPr>
      <w:r>
        <w:rPr>
          <w:rStyle w:val="screen-reader-text"/>
        </w:rPr>
        <w:t>Wie groß ist des Allmächt’gen Güte</w:t>
      </w:r>
      <w:r>
        <w:t xml:space="preserve"> </w:t>
      </w:r>
    </w:p>
    <w:p w14:paraId="7645C729" w14:textId="77777777" w:rsidR="00B3511D" w:rsidRDefault="00B3511D" w:rsidP="00B3511D">
      <w:pPr>
        <w:pStyle w:val="StandardWeb"/>
      </w:pPr>
      <w:r>
        <w:t>Wie groß ist des Allmächt’gen Güte!</w:t>
      </w:r>
      <w:r>
        <w:br/>
        <w:t>Ist der ein Mensch, den sie nicht rührt,</w:t>
      </w:r>
      <w:r>
        <w:br/>
        <w:t>der mit verhärtetem Gemüte</w:t>
      </w:r>
      <w:r>
        <w:br/>
        <w:t>den Dank erstickt, der ihr gebührt?</w:t>
      </w:r>
      <w:r>
        <w:br/>
        <w:t>Nein, seine Liebe zu ermessen</w:t>
      </w:r>
      <w:r>
        <w:br/>
        <w:t>sei ewig meine größte Pflicht.</w:t>
      </w:r>
      <w:r>
        <w:br/>
        <w:t>Der Herr hat mich noch nie vergessen,</w:t>
      </w:r>
      <w:r>
        <w:br/>
        <w:t>vergiß, mein Herz, auch seiner nicht.</w:t>
      </w:r>
    </w:p>
    <w:p w14:paraId="6DF666CE" w14:textId="77777777" w:rsidR="00B3511D" w:rsidRDefault="00B3511D" w:rsidP="00B3511D">
      <w:pPr>
        <w:pStyle w:val="StandardWeb"/>
      </w:pPr>
      <w:r>
        <w:t>O Gott, laß deine Güt und Liebe</w:t>
      </w:r>
      <w:r>
        <w:br/>
        <w:t>mir immerdar vor Augen sein!</w:t>
      </w:r>
      <w:r>
        <w:br/>
        <w:t>Sie stärk in mir die guten Triebe,</w:t>
      </w:r>
      <w:r>
        <w:br/>
        <w:t>mein ganzes Leben dir zu weihn.</w:t>
      </w:r>
      <w:r>
        <w:br/>
        <w:t>Sie tröste mich zur Zeit der Schmerzen;</w:t>
      </w:r>
      <w:r>
        <w:br/>
        <w:t>sie leite mich zur Zeit des Glücks,</w:t>
      </w:r>
      <w:r>
        <w:br/>
        <w:t>und sie besieg in meinem Herzen</w:t>
      </w:r>
      <w:r>
        <w:br/>
        <w:t>die Furcht des letzten Augenblicks.</w:t>
      </w:r>
    </w:p>
    <w:p w14:paraId="37C406EA" w14:textId="66024B11" w:rsidR="00E67D50" w:rsidRDefault="00E67D50" w:rsidP="00865204">
      <w:pPr>
        <w:pStyle w:val="berschrift1"/>
      </w:pPr>
      <w:r>
        <w:rPr>
          <w:rStyle w:val="screen-reader-text"/>
        </w:rPr>
        <w:t>Wie sicher lebt der Mensch, der Staub!</w:t>
      </w:r>
      <w:r>
        <w:t xml:space="preserve"> </w:t>
      </w:r>
    </w:p>
    <w:p w14:paraId="6AF67D6C" w14:textId="77777777" w:rsidR="00E67D50" w:rsidRDefault="00E67D50" w:rsidP="00E67D50">
      <w:pPr>
        <w:pStyle w:val="StandardWeb"/>
      </w:pPr>
      <w:r>
        <w:t>Wie sicher lebt der Mensch, der Staub!</w:t>
      </w:r>
      <w:r>
        <w:br/>
        <w:t>Sein Leben ist ein fallend Laub;</w:t>
      </w:r>
      <w:r>
        <w:br/>
        <w:t>Und dennoch schmeichelt er sich gern,</w:t>
      </w:r>
      <w:r>
        <w:br/>
        <w:t>Der Tag des Todes sei noch fern.</w:t>
      </w:r>
    </w:p>
    <w:p w14:paraId="0D368EA0" w14:textId="77777777" w:rsidR="00E67D50" w:rsidRDefault="00E67D50" w:rsidP="00E67D50">
      <w:pPr>
        <w:pStyle w:val="StandardWeb"/>
      </w:pPr>
      <w:r>
        <w:t>Der Jüngling hofft des Greises Ziel,</w:t>
      </w:r>
      <w:r>
        <w:br/>
        <w:t>Der Mann noch seiner Jahre viel,</w:t>
      </w:r>
      <w:r>
        <w:br/>
        <w:t>Der Greis zu vielen noch ein Jahr,</w:t>
      </w:r>
      <w:r>
        <w:br/>
        <w:t>Und keiner nimmt den Irrtum wahr.</w:t>
      </w:r>
    </w:p>
    <w:p w14:paraId="010A434E" w14:textId="77777777" w:rsidR="00E67D50" w:rsidRDefault="00E67D50" w:rsidP="00E67D50">
      <w:pPr>
        <w:pStyle w:val="StandardWeb"/>
      </w:pPr>
      <w:r>
        <w:t>Sprich nicht: Ich denk in Glück und Not</w:t>
      </w:r>
      <w:r>
        <w:br/>
        <w:t>Im Herzen oft an meinen Tod.</w:t>
      </w:r>
      <w:r>
        <w:br/>
        <w:t>Der, den der Tod nicht weiser macht,</w:t>
      </w:r>
      <w:r>
        <w:br/>
        <w:t>Hat nie mit Ernst an ihn gedacht.</w:t>
      </w:r>
    </w:p>
    <w:p w14:paraId="01C4BD23" w14:textId="77777777" w:rsidR="00E67D50" w:rsidRDefault="00E67D50" w:rsidP="00E67D50">
      <w:pPr>
        <w:pStyle w:val="StandardWeb"/>
      </w:pPr>
      <w:r>
        <w:t>Wir leben hier zur Ewigkeit,</w:t>
      </w:r>
      <w:r>
        <w:br/>
        <w:t>Zu tun, was uns der Herr gebeut,</w:t>
      </w:r>
      <w:r>
        <w:br/>
        <w:t>Und unsers Lebens kleinster Teil</w:t>
      </w:r>
      <w:r>
        <w:br/>
        <w:t>Ist eine Frist zu unserm Heil.</w:t>
      </w:r>
    </w:p>
    <w:p w14:paraId="7398AB39" w14:textId="77777777" w:rsidR="00E67D50" w:rsidRDefault="00E67D50" w:rsidP="00E67D50">
      <w:pPr>
        <w:pStyle w:val="StandardWeb"/>
      </w:pPr>
      <w:r>
        <w:t>Der Tod rückt Seelen vor Gericht;</w:t>
      </w:r>
      <w:r>
        <w:br/>
        <w:t>Da bringt Gott alles an das Licht,</w:t>
      </w:r>
      <w:r>
        <w:br/>
        <w:t>Und macht, was hier verborgen war,</w:t>
      </w:r>
      <w:r>
        <w:br/>
        <w:t>Den Rat der Herzen offenbar.</w:t>
      </w:r>
    </w:p>
    <w:p w14:paraId="42EDA84C" w14:textId="77777777" w:rsidR="00E67D50" w:rsidRDefault="00E67D50" w:rsidP="00E67D50">
      <w:pPr>
        <w:pStyle w:val="StandardWeb"/>
      </w:pPr>
      <w:r>
        <w:t>Drum da dein Tod dir täglich dräut,</w:t>
      </w:r>
      <w:r>
        <w:br/>
        <w:t>So sei doch wacker und bereit;</w:t>
      </w:r>
      <w:r>
        <w:br/>
        <w:t>Prüf deinen Glauben, als ein Christ,</w:t>
      </w:r>
      <w:r>
        <w:br/>
        <w:t>Ob er durch Liebe tätig ist.</w:t>
      </w:r>
    </w:p>
    <w:p w14:paraId="325E3D35" w14:textId="77777777" w:rsidR="00E67D50" w:rsidRDefault="00E67D50" w:rsidP="00E67D50">
      <w:pPr>
        <w:pStyle w:val="StandardWeb"/>
      </w:pPr>
      <w:r>
        <w:t>Ein Seufzer in der letzten Not,</w:t>
      </w:r>
      <w:r>
        <w:br/>
        <w:t>Ein Wunsch, durch des Erlösers Tod</w:t>
      </w:r>
      <w:r>
        <w:br/>
        <w:t>Vor Gottes Thron gerecht zu sein,</w:t>
      </w:r>
      <w:r>
        <w:br/>
        <w:t>Dies macht dich nicht von Sünden rein.</w:t>
      </w:r>
    </w:p>
    <w:p w14:paraId="645EECAC" w14:textId="77777777" w:rsidR="00E67D50" w:rsidRDefault="00E67D50" w:rsidP="00E67D50">
      <w:pPr>
        <w:pStyle w:val="StandardWeb"/>
      </w:pPr>
      <w:r>
        <w:t>Ein Herz, das Gottes Stimme hört,</w:t>
      </w:r>
      <w:r>
        <w:br/>
        <w:t>Ihr folgt, und sich vom Bösen kehrt;</w:t>
      </w:r>
      <w:r>
        <w:br/>
        <w:t>Ein gläubig Herz, von Lieb erfüllt,</w:t>
      </w:r>
      <w:r>
        <w:br/>
        <w:t>Dies ist es, was in Christo gilt.</w:t>
      </w:r>
    </w:p>
    <w:p w14:paraId="28AA7B32" w14:textId="77777777" w:rsidR="00E67D50" w:rsidRDefault="00E67D50" w:rsidP="00E67D50">
      <w:pPr>
        <w:pStyle w:val="StandardWeb"/>
      </w:pPr>
      <w:r>
        <w:t>Die Heiligung erfordert Müh;</w:t>
      </w:r>
      <w:r>
        <w:br/>
        <w:t>Du wirkst sie nicht, Gott wirket sie.</w:t>
      </w:r>
      <w:r>
        <w:br/>
        <w:t>Du aber ringe stets nach ihr,</w:t>
      </w:r>
      <w:r>
        <w:br/>
        <w:t>Als wäre sie ein Werk von dir.</w:t>
      </w:r>
    </w:p>
    <w:p w14:paraId="2F44F88B" w14:textId="77777777" w:rsidR="00E67D50" w:rsidRDefault="00E67D50" w:rsidP="00E67D50">
      <w:pPr>
        <w:pStyle w:val="StandardWeb"/>
      </w:pPr>
      <w:r>
        <w:t>Der Ruf des Lebens, das du lebst,</w:t>
      </w:r>
      <w:r>
        <w:br/>
        <w:t>Dein höchstes Ziel, nach dem du strebst,</w:t>
      </w:r>
      <w:r>
        <w:br/>
        <w:t>Und deiner Tage Rechenschaft</w:t>
      </w:r>
      <w:r>
        <w:br/>
        <w:t>Ist Tugend in des Glaubens Kraft.</w:t>
      </w:r>
    </w:p>
    <w:p w14:paraId="03FFBC00" w14:textId="77777777" w:rsidR="00E67D50" w:rsidRDefault="00E67D50" w:rsidP="00E67D50">
      <w:pPr>
        <w:pStyle w:val="StandardWeb"/>
      </w:pPr>
      <w:r>
        <w:t>Ihr alle seine Tage weihn,</w:t>
      </w:r>
      <w:r>
        <w:br/>
        <w:t>Heißt eingedenk des Todes sein:</w:t>
      </w:r>
      <w:r>
        <w:br/>
        <w:t>Und wachsen in der Heiligung,</w:t>
      </w:r>
      <w:r>
        <w:br/>
        <w:t>Ist wahre Todserinnerung.</w:t>
      </w:r>
    </w:p>
    <w:p w14:paraId="04DBF4C4" w14:textId="77777777" w:rsidR="00E67D50" w:rsidRDefault="00E67D50" w:rsidP="00E67D50">
      <w:pPr>
        <w:pStyle w:val="StandardWeb"/>
      </w:pPr>
      <w:r>
        <w:t>Wie oft vergeß ich diese Pflicht!</w:t>
      </w:r>
      <w:r>
        <w:br/>
        <w:t>Herr, geh mit mir nicht ins Gericht;</w:t>
      </w:r>
      <w:r>
        <w:br/>
        <w:t>Drück selbst des Todes Bild in mich,</w:t>
      </w:r>
      <w:r>
        <w:br/>
        <w:t>Daß ich dir wandle würdiglich;</w:t>
      </w:r>
    </w:p>
    <w:p w14:paraId="0549AF7D" w14:textId="77777777" w:rsidR="00E67D50" w:rsidRDefault="00E67D50" w:rsidP="00E67D50">
      <w:pPr>
        <w:pStyle w:val="StandardWeb"/>
      </w:pPr>
      <w:r>
        <w:t>Daß ich mein Herz mit jedem Tag</w:t>
      </w:r>
      <w:r>
        <w:br/>
        <w:t>Vor dir, o Gott! erforschen mag,</w:t>
      </w:r>
      <w:r>
        <w:br/>
        <w:t>Ob Liebe, Demut, Fried und Treu,</w:t>
      </w:r>
      <w:r>
        <w:br/>
        <w:t>Die Frucht des Geistes, in ihm sei;</w:t>
      </w:r>
    </w:p>
    <w:p w14:paraId="76DE0F4C" w14:textId="77777777" w:rsidR="00E67D50" w:rsidRDefault="00E67D50" w:rsidP="00E67D50">
      <w:pPr>
        <w:pStyle w:val="StandardWeb"/>
      </w:pPr>
      <w:r>
        <w:t>Daß ich zu dir um Gnade fleh,</w:t>
      </w:r>
      <w:r>
        <w:br/>
        <w:t>Stets meiner Schwachheit widersteh,</w:t>
      </w:r>
      <w:r>
        <w:br/>
        <w:t>Und einstens in des Glaubens Macht</w:t>
      </w:r>
      <w:r>
        <w:br/>
        <w:t>Mit Freuden ruf: Es ist vollbracht!</w:t>
      </w:r>
    </w:p>
    <w:p w14:paraId="3FFDBBFD" w14:textId="77777777" w:rsidR="00E67D50" w:rsidRDefault="00E67D50" w:rsidP="00E67D50">
      <w:pPr>
        <w:pStyle w:val="StandardWeb"/>
      </w:pPr>
      <w:r>
        <w:t>Um Ergebung in den göttlichen Willen</w:t>
      </w:r>
      <w:r>
        <w:br/>
        <w:t>O Herr, mein Gott! durch den ich bin und lebe,</w:t>
      </w:r>
      <w:r>
        <w:br/>
        <w:t>Gib, daß ich mich in deinen Rat ergebe;</w:t>
      </w:r>
      <w:r>
        <w:br/>
        <w:t>Laß ewig deinen Willen mein,</w:t>
      </w:r>
      <w:r>
        <w:br/>
        <w:t>Und was du tust, mir teuer sein!</w:t>
      </w:r>
    </w:p>
    <w:p w14:paraId="0421A99D" w14:textId="77777777" w:rsidR="00E67D50" w:rsidRDefault="00E67D50" w:rsidP="00E67D50">
      <w:pPr>
        <w:pStyle w:val="StandardWeb"/>
      </w:pPr>
      <w:r>
        <w:t>Du, du regierst, bist Weisheit, Lieb und Stärke.</w:t>
      </w:r>
      <w:r>
        <w:br/>
        <w:t>Du, Herr, erbarmst dich aller deiner Werke.</w:t>
      </w:r>
      <w:r>
        <w:br/>
        <w:t>Was zag ich einen Augenblick?</w:t>
      </w:r>
      <w:r>
        <w:br/>
        <w:t>Du bist mein Gott, und willst mein Glück.</w:t>
      </w:r>
    </w:p>
    <w:p w14:paraId="1A749134" w14:textId="77777777" w:rsidR="00E67D50" w:rsidRDefault="00E67D50" w:rsidP="00E67D50">
      <w:pPr>
        <w:pStyle w:val="StandardWeb"/>
      </w:pPr>
      <w:r>
        <w:t>Von Ewigkeit hast du mein Los entschieden.</w:t>
      </w:r>
      <w:r>
        <w:br/>
        <w:t>Was du bestimmt, das dient zu meinem Frieden.</w:t>
      </w:r>
      <w:r>
        <w:br/>
        <w:t>Du wogst mein Glück, du wogst mein Leid,</w:t>
      </w:r>
      <w:r>
        <w:br/>
        <w:t>Und was du schickst, ist Seligkeit.</w:t>
      </w:r>
    </w:p>
    <w:p w14:paraId="04F32EF8" w14:textId="77777777" w:rsidR="00E67D50" w:rsidRDefault="00E67D50" w:rsidP="00E67D50">
      <w:pPr>
        <w:pStyle w:val="StandardWeb"/>
      </w:pPr>
      <w:r>
        <w:t>Gefällt es dir: so müsse keine Plage</w:t>
      </w:r>
      <w:r>
        <w:br/>
        <w:t>Sich zu mir nahn; gib mir zufriedne Tage.</w:t>
      </w:r>
      <w:r>
        <w:br/>
        <w:t>Allein verwehrt’s mein ewig Heil:</w:t>
      </w:r>
      <w:r>
        <w:br/>
        <w:t>So bleibe nur dein Trost mein Teil.</w:t>
      </w:r>
    </w:p>
    <w:p w14:paraId="005D809E" w14:textId="77777777" w:rsidR="00E67D50" w:rsidRDefault="00E67D50" w:rsidP="00E67D50">
      <w:pPr>
        <w:pStyle w:val="StandardWeb"/>
      </w:pPr>
      <w:r>
        <w:t>Du gibst aus Huld uns dieser Erde Freuden;</w:t>
      </w:r>
      <w:r>
        <w:br/>
        <w:t>Aus gleicher Huld verhängst du unsre Leiden.</w:t>
      </w:r>
      <w:r>
        <w:br/>
        <w:t>Ist nur mein Weh nicht meine Schuld:</w:t>
      </w:r>
      <w:r>
        <w:br/>
        <w:t>So zag ich nicht. Du gibst Geduld.</w:t>
      </w:r>
    </w:p>
    <w:p w14:paraId="1E1BDA6F" w14:textId="77777777" w:rsidR="00E67D50" w:rsidRDefault="00E67D50" w:rsidP="00E67D50">
      <w:pPr>
        <w:pStyle w:val="StandardWeb"/>
      </w:pPr>
      <w:r>
        <w:t>Soll ich ein Glück, das du mir gabst, verlieren,</w:t>
      </w:r>
      <w:r>
        <w:br/>
        <w:t>Und willst du, Gott! mich rauhe Wege führen:</w:t>
      </w:r>
      <w:r>
        <w:br/>
        <w:t>So wirst du, denn du hörst mein Flehn,</w:t>
      </w:r>
      <w:r>
        <w:br/>
        <w:t>Mir dennoch eine Hülf ersehn.</w:t>
      </w:r>
    </w:p>
    <w:p w14:paraId="2D978E2C" w14:textId="77777777" w:rsidR="00E67D50" w:rsidRDefault="00E67D50" w:rsidP="00E67D50">
      <w:pPr>
        <w:pStyle w:val="StandardWeb"/>
      </w:pPr>
      <w:r>
        <w:t>Vielleicht muß ich nach wenig Tagen sterben.</w:t>
      </w:r>
      <w:r>
        <w:br/>
        <w:t>Herr, wie du willst! Soll ich den Himmel erben,</w:t>
      </w:r>
      <w:r>
        <w:br/>
        <w:t>Und dieser ist im Glauben mein,</w:t>
      </w:r>
      <w:r>
        <w:br/>
        <w:t>Wie kann der Tod mir schrecklich sein?</w:t>
      </w:r>
    </w:p>
    <w:p w14:paraId="18FA1229" w14:textId="77777777" w:rsidR="00EB5794" w:rsidRDefault="00EB5794" w:rsidP="00EB5794">
      <w:pPr>
        <w:pStyle w:val="berschrift1"/>
      </w:pPr>
      <w:r>
        <w:rPr>
          <w:rStyle w:val="screen-reader-text"/>
        </w:rPr>
        <w:t>Willst du die Buße noch, die Gott gebeut, verschieben</w:t>
      </w:r>
    </w:p>
    <w:p w14:paraId="4C9775DA" w14:textId="77777777" w:rsidR="00EB5794" w:rsidRDefault="00EB5794" w:rsidP="00EB5794">
      <w:pPr>
        <w:pStyle w:val="StandardWeb"/>
      </w:pPr>
      <w:r>
        <w:t>Willst du die Buße noch, die Gott gebeut, verschieben:</w:t>
      </w:r>
      <w:r>
        <w:br/>
        <w:t>So schändest du sein Wort, und mußt dich selbst nicht lieben.</w:t>
      </w:r>
      <w:r>
        <w:br/>
        <w:t>Ist deine Besserung nicht deiner Seele Glück?</w:t>
      </w:r>
      <w:r>
        <w:br/>
        <w:t>Und wer verschiebt sein Heil gern einen Augenblick?</w:t>
      </w:r>
    </w:p>
    <w:p w14:paraId="6991068E" w14:textId="77777777" w:rsidR="00EB5794" w:rsidRDefault="00EB5794" w:rsidP="00EB5794">
      <w:pPr>
        <w:pStyle w:val="StandardWeb"/>
      </w:pPr>
      <w:r>
        <w:t>Allein wie schwer ist’s nicht, sein eigen Herz bekämpfen,</w:t>
      </w:r>
      <w:r>
        <w:br/>
        <w:t>Begierden widerstehn, und seine Lüste dämpfen?</w:t>
      </w:r>
      <w:r>
        <w:br/>
        <w:t>Ja, Sünder, es ist schwer; allein zu deiner Ruh</w:t>
      </w:r>
      <w:r>
        <w:br/>
        <w:t>Ist dies der einzge Weg. Und dem entsagest du?</w:t>
      </w:r>
    </w:p>
    <w:p w14:paraId="7BB57808" w14:textId="77777777" w:rsidR="00EB5794" w:rsidRDefault="00EB5794" w:rsidP="00EB5794">
      <w:pPr>
        <w:pStyle w:val="StandardWeb"/>
      </w:pPr>
      <w:r>
        <w:t>Ist deine Pflicht von Gott, wie kannst du sie vergessen?</w:t>
      </w:r>
      <w:r>
        <w:br/>
        <w:t>Nach deinen Kräften selbst hat er sie abgemessen.</w:t>
      </w:r>
      <w:r>
        <w:br/>
        <w:t>Was weigerst du dich noch? Ist Gott denn ein Tyrann,</w:t>
      </w:r>
      <w:r>
        <w:br/>
        <w:t>Der mehr von mir verlangt, als ich ihm leisten kann?</w:t>
      </w:r>
    </w:p>
    <w:p w14:paraId="7BCAD42C" w14:textId="77777777" w:rsidR="00EB5794" w:rsidRDefault="00EB5794" w:rsidP="00EB5794">
      <w:pPr>
        <w:pStyle w:val="StandardWeb"/>
      </w:pPr>
      <w:r>
        <w:t>Sprich selbst: gewinnet Gott, wenn ich ihm kindlich diene,</w:t>
      </w:r>
      <w:r>
        <w:br/>
        <w:t>Und, seiner wert zu sein, im Glauben mich erkühne?</w:t>
      </w:r>
      <w:r>
        <w:br/>
        <w:t>Wenn du die Tugend übst, die Gott, dein Herr gebeut,</w:t>
      </w:r>
      <w:r>
        <w:br/>
        <w:t>Wem dienst du? Ringst du nicht nach deiner Seligkeit?</w:t>
      </w:r>
    </w:p>
    <w:p w14:paraId="2F3A9332" w14:textId="77777777" w:rsidR="00EB5794" w:rsidRDefault="00EB5794" w:rsidP="00EB5794">
      <w:pPr>
        <w:pStyle w:val="StandardWeb"/>
      </w:pPr>
      <w:r>
        <w:t>Was weigerst du dich noch, das Laster zu verlassen?</w:t>
      </w:r>
      <w:r>
        <w:br/>
        <w:t>Weil es dein Unglück ist, befiehlt es Gott zu hassen.</w:t>
      </w:r>
      <w:r>
        <w:br/>
        <w:t>Was weigerst du dich noch, der Tugend Freund zu sein?</w:t>
      </w:r>
      <w:r>
        <w:br/>
        <w:t>Weil sie dich glücklich macht, befiehlt sie Gott allein.</w:t>
      </w:r>
    </w:p>
    <w:p w14:paraId="752DBEB3" w14:textId="77777777" w:rsidR="00EB5794" w:rsidRDefault="00EB5794" w:rsidP="00EB5794">
      <w:pPr>
        <w:pStyle w:val="StandardWeb"/>
      </w:pPr>
      <w:r>
        <w:t>Gott beut die Kraft dir an, das Gute zu vollbringen.</w:t>
      </w:r>
      <w:r>
        <w:br/>
        <w:t>Soll er durch Allmacht dich, ihm zu gehorchen, zwingen?</w:t>
      </w:r>
      <w:r>
        <w:br/>
        <w:t>Er gab dir die Vernunft; und du verleugnest sie?</w:t>
      </w:r>
      <w:r>
        <w:br/>
        <w:t>Er sendet dir sein Wort; und du gehorchst ihm nie?</w:t>
      </w:r>
    </w:p>
    <w:p w14:paraId="76F9DB8D" w14:textId="77777777" w:rsidR="00EB5794" w:rsidRDefault="00EB5794" w:rsidP="00EB5794">
      <w:pPr>
        <w:pStyle w:val="StandardWeb"/>
      </w:pPr>
      <w:r>
        <w:t>Sprich nicht: Gott kennt mein Herz; ich hab es ihm verheißen,</w:t>
      </w:r>
      <w:r>
        <w:br/>
        <w:t>Mich noch dereinst, mich bald vom Laster loszureißen;</w:t>
      </w:r>
      <w:r>
        <w:br/>
        <w:t>Itzt ist dies Werk zu schwer. Doch diese Schwierigkeit,</w:t>
      </w:r>
      <w:r>
        <w:br/>
        <w:t>Die heute dich erschreckt, wächst sie nicht durch die Zeit?</w:t>
      </w:r>
    </w:p>
    <w:p w14:paraId="6A689A3E" w14:textId="77777777" w:rsidR="00EB5794" w:rsidRDefault="00EB5794" w:rsidP="00EB5794">
      <w:pPr>
        <w:pStyle w:val="StandardWeb"/>
      </w:pPr>
      <w:r>
        <w:t>Je öfter du vollbringst, was Fleisch und Blut befohlen,</w:t>
      </w:r>
      <w:r>
        <w:br/>
        <w:t>Je stärker wird der Hang, die Tat zu wiederholen.</w:t>
      </w:r>
      <w:r>
        <w:br/>
        <w:t>Scheust du dich heute nicht, des Höchsten Feind zu sein:</w:t>
      </w:r>
      <w:r>
        <w:br/>
        <w:t>Um wie viel weniger wirst du dich morgen scheun!</w:t>
      </w:r>
    </w:p>
    <w:p w14:paraId="49F23DA0" w14:textId="77777777" w:rsidR="00EB5794" w:rsidRDefault="00EB5794" w:rsidP="00EB5794">
      <w:pPr>
        <w:pStyle w:val="StandardWeb"/>
      </w:pPr>
      <w:r>
        <w:t>Ist denn die Buß ein Werk von wenig Augenblicken?</w:t>
      </w:r>
      <w:r>
        <w:br/>
        <w:t>Kann dich kein schneller Tod der Welt noch heut entrücken?</w:t>
      </w:r>
      <w:r>
        <w:br/>
        <w:t>Ist ein Geschrei zu Gott, ein Wunsch nach Besserung,</w:t>
      </w:r>
      <w:r>
        <w:br/>
        <w:t>Und Angst und Missetat, die wahre Heiligung?</w:t>
      </w:r>
    </w:p>
    <w:p w14:paraId="6D32FBB0" w14:textId="77777777" w:rsidR="00EB5794" w:rsidRDefault="00EB5794" w:rsidP="00EB5794">
      <w:pPr>
        <w:pStyle w:val="StandardWeb"/>
      </w:pPr>
      <w:r>
        <w:t>Ist’s gnug zur Seligkeit, des Glückes der Erlösten,</w:t>
      </w:r>
      <w:r>
        <w:br/>
        <w:t>Wenn uns der Tod ergreift, sich sicher zu getrösten;</w:t>
      </w:r>
      <w:r>
        <w:br/>
        <w:t>Ist das Bekenntnis gnug, daß uns die Sünde reut:</w:t>
      </w:r>
      <w:r>
        <w:br/>
        <w:t>So ist kein leichter Werk, als deine Seligkeit.</w:t>
      </w:r>
    </w:p>
    <w:p w14:paraId="57EE839A" w14:textId="77777777" w:rsidR="00EB5794" w:rsidRDefault="00EB5794" w:rsidP="00EB5794">
      <w:pPr>
        <w:pStyle w:val="StandardWeb"/>
      </w:pPr>
      <w:r>
        <w:t>Doch fordert Gott von uns die Reinigkeit der Seelen;</w:t>
      </w:r>
      <w:r>
        <w:br/>
        <w:t>Ist keine Seele rein, der Glaub und Liebe fehlen;</w:t>
      </w:r>
      <w:r>
        <w:br/>
        <w:t>Ist dieses dein Beruf, Gott dienen, den du liebst:</w:t>
      </w:r>
      <w:r>
        <w:br/>
        <w:t>So zittre vor dir selbst, wenn du dies Werk verschiebst.</w:t>
      </w:r>
    </w:p>
    <w:p w14:paraId="743B7DBD" w14:textId="77777777" w:rsidR="00EB5794" w:rsidRDefault="00EB5794" w:rsidP="00EB5794">
      <w:pPr>
        <w:pStyle w:val="StandardWeb"/>
      </w:pPr>
      <w:r>
        <w:t>Der Glaube heiligt dich. Ist dieser dein Geschäfte?</w:t>
      </w:r>
      <w:r>
        <w:br/>
        <w:t>Nein, Mensch! Und du verschmähst des Geistes Gottes Kräfte?</w:t>
      </w:r>
      <w:r>
        <w:br/>
        <w:t>Erschreckt dich nicht sein Wort? Gibt in verkehrtem Sinn</w:t>
      </w:r>
      <w:r>
        <w:br/>
        <w:t>Den Sünder, der beharrt, nicht Gott zuletzt dahin?</w:t>
      </w:r>
    </w:p>
    <w:p w14:paraId="2953B0DA" w14:textId="77777777" w:rsidR="00EB5794" w:rsidRDefault="00EB5794" w:rsidP="00EB5794">
      <w:pPr>
        <w:pStyle w:val="StandardWeb"/>
      </w:pPr>
      <w:r>
        <w:t>Hat Christus uns erlöst, damit wir Sünder bleiben,</w:t>
      </w:r>
      <w:r>
        <w:br/>
        <w:t>Und, sicher durch sein Blut, das Laster höher treiben?</w:t>
      </w:r>
      <w:r>
        <w:br/>
        <w:t>Gebeut uns Christi Wort nicht Tugend, Recht und Pflicht:</w:t>
      </w:r>
      <w:r>
        <w:br/>
        <w:t>So ist es nicht von Gott. Gott widerspricht sich nicht.</w:t>
      </w:r>
    </w:p>
    <w:p w14:paraId="0AB451F9" w14:textId="77777777" w:rsidR="00EB5794" w:rsidRDefault="00EB5794" w:rsidP="00EB5794">
      <w:pPr>
        <w:pStyle w:val="StandardWeb"/>
      </w:pPr>
      <w:r>
        <w:t>Noch heute, weil du lebst, und seine Stimme hörest,</w:t>
      </w:r>
      <w:r>
        <w:br/>
        <w:t>Noch heute schicke dich, daß du vom Bösen kehrest.</w:t>
      </w:r>
      <w:r>
        <w:br/>
        <w:t>Begegne deinem Gott, willst du zu deiner Pein</w:t>
      </w:r>
      <w:r>
        <w:br/>
        <w:t>Dein hier versäumtes Glück nicht ewig noch bereun.</w:t>
      </w:r>
    </w:p>
    <w:p w14:paraId="42B96877" w14:textId="77777777" w:rsidR="00EB5794" w:rsidRDefault="00EB5794" w:rsidP="00EB5794">
      <w:pPr>
        <w:pStyle w:val="StandardWeb"/>
      </w:pPr>
      <w:r>
        <w:t>Entschließe dich beherzt, dich selber zu besiegen;</w:t>
      </w:r>
      <w:r>
        <w:br/>
        <w:t>Der Sieg, so schwer er ist, bringt göttliches Vergnügen.</w:t>
      </w:r>
      <w:r>
        <w:br/>
        <w:t>Was zagst du? Geht er gleich im Anfang langsam fort:</w:t>
      </w:r>
      <w:r>
        <w:br/>
        <w:t>Sei wacker! Gott ist nah, und stärkt dich durch sein Wort.</w:t>
      </w:r>
    </w:p>
    <w:p w14:paraId="5DE9811C" w14:textId="77777777" w:rsidR="00EB5794" w:rsidRDefault="00EB5794" w:rsidP="00EB5794">
      <w:pPr>
        <w:pStyle w:val="StandardWeb"/>
      </w:pPr>
      <w:r>
        <w:t>Ruf ihn in Demut an; er tilget deine Sünden.</w:t>
      </w:r>
      <w:r>
        <w:br/>
        <w:t>Und läßt dich sein Gesetz erst ihren Fluch empfinden:</w:t>
      </w:r>
      <w:r>
        <w:br/>
        <w:t>So widerstreb ihm nicht; denn Gottes Traurigkeit</w:t>
      </w:r>
      <w:r>
        <w:br/>
        <w:t>Wirkt eine Reu in dir, die niemals dich gereut.</w:t>
      </w:r>
    </w:p>
    <w:p w14:paraId="620AEDE1" w14:textId="77777777" w:rsidR="00EB5794" w:rsidRDefault="00EB5794" w:rsidP="00EB5794">
      <w:pPr>
        <w:pStyle w:val="StandardWeb"/>
      </w:pPr>
      <w:r>
        <w:t>So süß ein Laster ist, so gibt’s doch keinen Frieden.</w:t>
      </w:r>
      <w:r>
        <w:br/>
        <w:t>Der Tugend nur allein hat Gott dies Glück beschieden.</w:t>
      </w:r>
      <w:r>
        <w:br/>
        <w:t>Ein Mensch, der Gott gehorcht, erwählt das beste Teil;</w:t>
      </w:r>
      <w:r>
        <w:br/>
        <w:t>Ein Mensch, der Gott verläßt, verläßt sein eignes Heil.</w:t>
      </w:r>
    </w:p>
    <w:p w14:paraId="5854C15B" w14:textId="77777777" w:rsidR="00EB5794" w:rsidRDefault="00EB5794" w:rsidP="00EB5794">
      <w:pPr>
        <w:pStyle w:val="StandardWeb"/>
      </w:pPr>
      <w:r>
        <w:t>Die Buße führt dich nicht in eine Welt voll Leiden;</w:t>
      </w:r>
      <w:r>
        <w:br/>
        <w:t>Gott kennt und liebt dein Glück; sie führt zu deinen Freuden;</w:t>
      </w:r>
      <w:r>
        <w:br/>
        <w:t>Macht deine Seele rein, füllt dich mit Zuversicht,</w:t>
      </w:r>
      <w:r>
        <w:br/>
        <w:t>Gibt Weisheit und Verstand, und Mut zu deiner Pflicht.</w:t>
      </w:r>
    </w:p>
    <w:p w14:paraId="468A9A1F" w14:textId="77777777" w:rsidR="00EB5794" w:rsidRDefault="00EB5794" w:rsidP="00EB5794">
      <w:pPr>
        <w:pStyle w:val="StandardWeb"/>
      </w:pPr>
      <w:r>
        <w:t>Sprich selbst: Ist dies kein Glück, mit ruhigem Gewissen</w:t>
      </w:r>
      <w:r>
        <w:br/>
        <w:t>Die Güter dieser Welt, des Lebens Glück genießen,</w:t>
      </w:r>
      <w:r>
        <w:br/>
        <w:t>Und mäßig und gerecht in dem Genusse sein,</w:t>
      </w:r>
      <w:r>
        <w:br/>
        <w:t>Und sich der Seligkeit schon hier im Glauben freun?</w:t>
      </w:r>
    </w:p>
    <w:p w14:paraId="506D914D" w14:textId="5E2BE36D" w:rsidR="00E67D50" w:rsidRDefault="00E67D50" w:rsidP="00865204">
      <w:pPr>
        <w:pStyle w:val="berschrift1"/>
      </w:pPr>
      <w:r>
        <w:rPr>
          <w:rStyle w:val="screen-reader-text"/>
        </w:rPr>
        <w:t>Wohl dem, der beßre Schätze liebt,</w:t>
      </w:r>
      <w:r>
        <w:t xml:space="preserve"> </w:t>
      </w:r>
    </w:p>
    <w:p w14:paraId="7D11D146" w14:textId="77777777" w:rsidR="00E67D50" w:rsidRDefault="00E67D50" w:rsidP="00E67D50">
      <w:pPr>
        <w:pStyle w:val="StandardWeb"/>
      </w:pPr>
      <w:r>
        <w:t>Wohl dem, der beßre Schätze liebt,</w:t>
      </w:r>
      <w:r>
        <w:br/>
        <w:t>Als Schätze dieser Erden!</w:t>
      </w:r>
      <w:r>
        <w:br/>
        <w:t>Wohl dem, der sich mit Eifer übt,</w:t>
      </w:r>
      <w:r>
        <w:br/>
        <w:t>An Tugend reich zu werden;</w:t>
      </w:r>
      <w:r>
        <w:br/>
        <w:t>Und in dem Glauben, des er lebt,</w:t>
      </w:r>
      <w:r>
        <w:br/>
        <w:t>Sich über diese Welt erhebt!</w:t>
      </w:r>
    </w:p>
    <w:p w14:paraId="2F965CB2" w14:textId="77777777" w:rsidR="00E67D50" w:rsidRDefault="00E67D50" w:rsidP="00E67D50">
      <w:pPr>
        <w:pStyle w:val="StandardWeb"/>
      </w:pPr>
      <w:r>
        <w:t>Wahr ist es, Gott verwehrt uns nicht,</w:t>
      </w:r>
      <w:r>
        <w:br/>
        <w:t>Hier Güter zu besitzen.</w:t>
      </w:r>
      <w:r>
        <w:br/>
        <w:t>Er gab sie uns, und auch die Pflicht,</w:t>
      </w:r>
      <w:r>
        <w:br/>
        <w:t>Mit Weisheit sie zu nützen.</w:t>
      </w:r>
      <w:r>
        <w:br/>
        <w:t>Sie dürfen unser Herz erfreun,</w:t>
      </w:r>
      <w:r>
        <w:br/>
        <w:t>Und unsers Fleißes Antrieb sein.</w:t>
      </w:r>
    </w:p>
    <w:p w14:paraId="366EF2A7" w14:textId="77777777" w:rsidR="00E67D50" w:rsidRDefault="00E67D50" w:rsidP="00E67D50">
      <w:pPr>
        <w:pStyle w:val="StandardWeb"/>
      </w:pPr>
      <w:r>
        <w:t>Doch nach den Gütern dieser Zeit</w:t>
      </w:r>
      <w:r>
        <w:br/>
        <w:t>Mit ganzer Seele schmachten,</w:t>
      </w:r>
      <w:r>
        <w:br/>
        <w:t>Nicht erst nach der Gerechtigkeit</w:t>
      </w:r>
      <w:r>
        <w:br/>
        <w:t>Und Gottes Reiche trachten;</w:t>
      </w:r>
      <w:r>
        <w:br/>
        <w:t>Ist dieses eines Menschen Ruf,</w:t>
      </w:r>
      <w:r>
        <w:br/>
        <w:t>Den Gott zur Ewigkeit erschuf?</w:t>
      </w:r>
    </w:p>
    <w:p w14:paraId="595FD046" w14:textId="77777777" w:rsidR="00E67D50" w:rsidRDefault="00E67D50" w:rsidP="00E67D50">
      <w:pPr>
        <w:pStyle w:val="StandardWeb"/>
      </w:pPr>
      <w:r>
        <w:t>Der Geiz erniedrigt unser Herz,</w:t>
      </w:r>
      <w:r>
        <w:br/>
        <w:t>Erstickt die edlern Triebe.</w:t>
      </w:r>
      <w:r>
        <w:br/>
        <w:t>Die Liebe für ein schimmernd Erz</w:t>
      </w:r>
      <w:r>
        <w:br/>
        <w:t>Verdrängt der Tugend Liebe,</w:t>
      </w:r>
      <w:r>
        <w:br/>
        <w:t>Und machet, der Vernunft zum Spott,</w:t>
      </w:r>
      <w:r>
        <w:br/>
        <w:t>Ein elend Gold zu deinem Gott.</w:t>
      </w:r>
    </w:p>
    <w:p w14:paraId="4BC604F1" w14:textId="77777777" w:rsidR="00E67D50" w:rsidRDefault="00E67D50" w:rsidP="00E67D50">
      <w:pPr>
        <w:pStyle w:val="StandardWeb"/>
      </w:pPr>
      <w:r>
        <w:t>Der Geiz, so viel er an sich reißt,</w:t>
      </w:r>
      <w:r>
        <w:br/>
        <w:t>Läßt dich kein Gut genießen;</w:t>
      </w:r>
      <w:r>
        <w:br/>
        <w:t>Er quält durch Habsucht deinen Geist,</w:t>
      </w:r>
      <w:r>
        <w:br/>
        <w:t>Und tötet dein Gewissen,</w:t>
      </w:r>
      <w:r>
        <w:br/>
        <w:t>Und reißt durch schmeichelnden Gewinn</w:t>
      </w:r>
      <w:r>
        <w:br/>
        <w:t>Dich blind zu jedem Frevel hin.</w:t>
      </w:r>
    </w:p>
    <w:p w14:paraId="06B86087" w14:textId="77777777" w:rsidR="00E67D50" w:rsidRDefault="00E67D50" w:rsidP="00E67D50">
      <w:pPr>
        <w:pStyle w:val="StandardWeb"/>
      </w:pPr>
      <w:r>
        <w:t>Um wenig Vorteil wird er schon</w:t>
      </w:r>
      <w:r>
        <w:br/>
        <w:t>Aus dir mit Meineid sprechen;</w:t>
      </w:r>
      <w:r>
        <w:br/>
        <w:t>Dich zwingen, der Arbeiter Lohn</w:t>
      </w:r>
      <w:r>
        <w:br/>
        <w:t>Unmenschlich abzubrechen;</w:t>
      </w:r>
      <w:r>
        <w:br/>
        <w:t>Er wird in dir der Witwen Flehn,</w:t>
      </w:r>
      <w:r>
        <w:br/>
        <w:t>Der Waisen Tränen widerstehn.</w:t>
      </w:r>
    </w:p>
    <w:p w14:paraId="6A5BDFC0" w14:textId="77777777" w:rsidR="00E67D50" w:rsidRDefault="00E67D50" w:rsidP="00E67D50">
      <w:pPr>
        <w:pStyle w:val="StandardWeb"/>
      </w:pPr>
      <w:r>
        <w:t>Wie könnt ein Herz, vom Geize hart,</w:t>
      </w:r>
      <w:r>
        <w:br/>
        <w:t>Der Wohltat Freuden schmecken,</w:t>
      </w:r>
      <w:r>
        <w:br/>
        <w:t>Und in des Unglücks Gegenwart</w:t>
      </w:r>
      <w:r>
        <w:br/>
        <w:t>Den Ruf zur Hülf entdecken?</w:t>
      </w:r>
      <w:r>
        <w:br/>
        <w:t>Und wo ist eines Standes Pflicht,</w:t>
      </w:r>
      <w:r>
        <w:br/>
        <w:t>Die nicht der Geiz entehrt und bricht?</w:t>
      </w:r>
    </w:p>
    <w:p w14:paraId="61A3B83E" w14:textId="77777777" w:rsidR="00E67D50" w:rsidRDefault="00E67D50" w:rsidP="00E67D50">
      <w:pPr>
        <w:pStyle w:val="StandardWeb"/>
      </w:pPr>
      <w:r>
        <w:t>Du bist ein Vater; und aus Geiz</w:t>
      </w:r>
      <w:r>
        <w:br/>
        <w:t>Entziehst du dich den Kindern,</w:t>
      </w:r>
      <w:r>
        <w:br/>
        <w:t>Und lässest dich des Goldes Reiz,</w:t>
      </w:r>
      <w:r>
        <w:br/>
        <w:t>Ihr Herz zu bilden, hindern;</w:t>
      </w:r>
      <w:r>
        <w:br/>
        <w:t>Und glaubst, du habst sie wohl bedacht,</w:t>
      </w:r>
      <w:r>
        <w:br/>
        <w:t>Wenn du sie reich, wie dich, gemacht.</w:t>
      </w:r>
    </w:p>
    <w:p w14:paraId="60E00727" w14:textId="77777777" w:rsidR="00E67D50" w:rsidRDefault="00E67D50" w:rsidP="00E67D50">
      <w:pPr>
        <w:pStyle w:val="StandardWeb"/>
      </w:pPr>
      <w:r>
        <w:t>Du hast ein richterliches Amt;</w:t>
      </w:r>
      <w:r>
        <w:br/>
        <w:t>Und du wirst dich erfrechen,</w:t>
      </w:r>
      <w:r>
        <w:br/>
        <w:t>Die Sache, die das Recht verdammt,</w:t>
      </w:r>
      <w:r>
        <w:br/>
        <w:t>Aus Habsucht recht zu sprechen;</w:t>
      </w:r>
      <w:r>
        <w:br/>
        <w:t>Und selbst der Tugend größter Feind</w:t>
      </w:r>
      <w:r>
        <w:br/>
        <w:t>Erkauft an dir sich einen Freund.</w:t>
      </w:r>
    </w:p>
    <w:p w14:paraId="0D7F3AD6" w14:textId="77777777" w:rsidR="00E67D50" w:rsidRDefault="00E67D50" w:rsidP="00E67D50">
      <w:pPr>
        <w:pStyle w:val="StandardWeb"/>
      </w:pPr>
      <w:r>
        <w:t>Gewinnsucht raubt dir Mut und Geist,</w:t>
      </w:r>
      <w:r>
        <w:br/>
        <w:t>Die Wahrheit frei zu lehren;</w:t>
      </w:r>
      <w:r>
        <w:br/>
        <w:t>Du schweigst, wenn sie dich reden heißt,</w:t>
      </w:r>
      <w:r>
        <w:br/>
        <w:t>Ehrst, wo du nicht sollst ehren,</w:t>
      </w:r>
      <w:r>
        <w:br/>
        <w:t>Und wirst um ein verächtlich Geld</w:t>
      </w:r>
      <w:r>
        <w:br/>
        <w:t>Ein Schmeichler, und die Pest der Welt.</w:t>
      </w:r>
    </w:p>
    <w:p w14:paraId="6500EB26" w14:textId="77777777" w:rsidR="00E67D50" w:rsidRDefault="00E67D50" w:rsidP="00E67D50">
      <w:pPr>
        <w:pStyle w:val="StandardWeb"/>
      </w:pPr>
      <w:r>
        <w:t>Erhalte mich, o Gott! dabei,</w:t>
      </w:r>
      <w:r>
        <w:br/>
        <w:t>Daß ich mir gnügen lasse,</w:t>
      </w:r>
      <w:r>
        <w:br/>
        <w:t>Geiz ewig als Abgötterei</w:t>
      </w:r>
      <w:r>
        <w:br/>
        <w:t>Von mir entfern und hasse.</w:t>
      </w:r>
      <w:r>
        <w:br/>
        <w:t>Ein weises Herz und guter Mut</w:t>
      </w:r>
      <w:r>
        <w:br/>
        <w:t>Sei meines Lebens größtes Gut!</w:t>
      </w:r>
    </w:p>
    <w:p w14:paraId="64CB86B4" w14:textId="77777777" w:rsidR="00D5498D" w:rsidRPr="00D5498D" w:rsidRDefault="007166CE" w:rsidP="00E67D50">
      <w:pPr>
        <w:pStyle w:val="berschrift1"/>
      </w:pPr>
      <w:r>
        <w:br w:type="page"/>
      </w:r>
      <w:r w:rsidR="00D5498D" w:rsidRPr="00D5498D">
        <w:t>Quellen:</w:t>
      </w:r>
    </w:p>
    <w:p w14:paraId="6EFB9DED" w14:textId="77777777" w:rsidR="00D5498D" w:rsidRPr="00D5498D"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5E67493" w14:textId="77777777" w:rsidR="00D5498D" w:rsidRPr="00D5498D"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12FF66" w14:textId="77777777" w:rsidR="00D5498D" w:rsidRPr="00D5498D"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DCB749" w14:textId="77777777" w:rsidR="008E63BE"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702D16" w14:textId="77777777" w:rsidR="00D5498D" w:rsidRDefault="008E63BE" w:rsidP="00E67D50">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7E55FE" w14:textId="77777777" w:rsidR="00082307" w:rsidRPr="00082307" w:rsidRDefault="00082307" w:rsidP="00E67D50">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B5E989" w14:textId="77777777" w:rsidR="00082307" w:rsidRPr="00082307" w:rsidRDefault="00082307" w:rsidP="00E67D50">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CCF4C7" w14:textId="77777777" w:rsidR="00082307" w:rsidRPr="00082307" w:rsidRDefault="00082307" w:rsidP="00E67D50">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D73F1F" w14:textId="77777777" w:rsidR="00082307" w:rsidRPr="00082307" w:rsidRDefault="00082307" w:rsidP="00E67D50">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9D7762" w14:textId="77777777" w:rsidR="00D5498D" w:rsidRPr="00D5498D"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F9AC77" w14:textId="77777777" w:rsidR="008E63BE" w:rsidRDefault="00D5498D" w:rsidP="00E67D5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5A1E1B" w14:textId="20D2D0DE" w:rsidR="008E63BE" w:rsidRDefault="008E63BE" w:rsidP="00E67D50">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7D50"/>
    <w:rsid w:val="0000685F"/>
    <w:rsid w:val="00082307"/>
    <w:rsid w:val="000C66E5"/>
    <w:rsid w:val="001F54C4"/>
    <w:rsid w:val="0022039F"/>
    <w:rsid w:val="00272484"/>
    <w:rsid w:val="00297F83"/>
    <w:rsid w:val="002E6D11"/>
    <w:rsid w:val="00381C0C"/>
    <w:rsid w:val="00537F59"/>
    <w:rsid w:val="007166CE"/>
    <w:rsid w:val="007E1779"/>
    <w:rsid w:val="0083667B"/>
    <w:rsid w:val="00865204"/>
    <w:rsid w:val="008D7463"/>
    <w:rsid w:val="008E417E"/>
    <w:rsid w:val="008E63BE"/>
    <w:rsid w:val="00B3511D"/>
    <w:rsid w:val="00C35859"/>
    <w:rsid w:val="00CC4EAC"/>
    <w:rsid w:val="00D14D4F"/>
    <w:rsid w:val="00D5498D"/>
    <w:rsid w:val="00E67D50"/>
    <w:rsid w:val="00EB57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DCCFBF"/>
  <w15:chartTrackingRefBased/>
  <w15:docId w15:val="{A2253CC7-BB65-4EF2-A376-F7763B1BC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E67D5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E67D5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67D50"/>
  </w:style>
  <w:style w:type="paragraph" w:styleId="StandardWeb">
    <w:name w:val="Normal (Web)"/>
    <w:basedOn w:val="Standard"/>
    <w:uiPriority w:val="99"/>
    <w:semiHidden/>
    <w:unhideWhenUsed/>
    <w:rsid w:val="00E67D50"/>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E67D50"/>
  </w:style>
  <w:style w:type="paragraph" w:styleId="KeinLeerraum">
    <w:name w:val="No Spacing"/>
    <w:uiPriority w:val="1"/>
    <w:qFormat/>
    <w:rsid w:val="00EB5794"/>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7066558">
      <w:bodyDiv w:val="1"/>
      <w:marLeft w:val="0"/>
      <w:marRight w:val="0"/>
      <w:marTop w:val="0"/>
      <w:marBottom w:val="0"/>
      <w:divBdr>
        <w:top w:val="none" w:sz="0" w:space="0" w:color="auto"/>
        <w:left w:val="none" w:sz="0" w:space="0" w:color="auto"/>
        <w:bottom w:val="none" w:sz="0" w:space="0" w:color="auto"/>
        <w:right w:val="none" w:sz="0" w:space="0" w:color="auto"/>
      </w:divBdr>
      <w:divsChild>
        <w:div w:id="404881970">
          <w:marLeft w:val="0"/>
          <w:marRight w:val="0"/>
          <w:marTop w:val="0"/>
          <w:marBottom w:val="0"/>
          <w:divBdr>
            <w:top w:val="none" w:sz="0" w:space="0" w:color="auto"/>
            <w:left w:val="none" w:sz="0" w:space="0" w:color="auto"/>
            <w:bottom w:val="none" w:sz="0" w:space="0" w:color="auto"/>
            <w:right w:val="none" w:sz="0" w:space="0" w:color="auto"/>
          </w:divBdr>
        </w:div>
        <w:div w:id="1040931462">
          <w:marLeft w:val="0"/>
          <w:marRight w:val="0"/>
          <w:marTop w:val="0"/>
          <w:marBottom w:val="0"/>
          <w:divBdr>
            <w:top w:val="none" w:sz="0" w:space="0" w:color="auto"/>
            <w:left w:val="none" w:sz="0" w:space="0" w:color="auto"/>
            <w:bottom w:val="none" w:sz="0" w:space="0" w:color="auto"/>
            <w:right w:val="none" w:sz="0" w:space="0" w:color="auto"/>
          </w:divBdr>
        </w:div>
        <w:div w:id="1563173184">
          <w:marLeft w:val="0"/>
          <w:marRight w:val="0"/>
          <w:marTop w:val="0"/>
          <w:marBottom w:val="0"/>
          <w:divBdr>
            <w:top w:val="none" w:sz="0" w:space="0" w:color="auto"/>
            <w:left w:val="none" w:sz="0" w:space="0" w:color="auto"/>
            <w:bottom w:val="none" w:sz="0" w:space="0" w:color="auto"/>
            <w:right w:val="none" w:sz="0" w:space="0" w:color="auto"/>
          </w:divBdr>
        </w:div>
        <w:div w:id="664867501">
          <w:marLeft w:val="0"/>
          <w:marRight w:val="0"/>
          <w:marTop w:val="0"/>
          <w:marBottom w:val="0"/>
          <w:divBdr>
            <w:top w:val="none" w:sz="0" w:space="0" w:color="auto"/>
            <w:left w:val="none" w:sz="0" w:space="0" w:color="auto"/>
            <w:bottom w:val="none" w:sz="0" w:space="0" w:color="auto"/>
            <w:right w:val="none" w:sz="0" w:space="0" w:color="auto"/>
          </w:divBdr>
        </w:div>
        <w:div w:id="208224304">
          <w:marLeft w:val="0"/>
          <w:marRight w:val="0"/>
          <w:marTop w:val="0"/>
          <w:marBottom w:val="0"/>
          <w:divBdr>
            <w:top w:val="none" w:sz="0" w:space="0" w:color="auto"/>
            <w:left w:val="none" w:sz="0" w:space="0" w:color="auto"/>
            <w:bottom w:val="none" w:sz="0" w:space="0" w:color="auto"/>
            <w:right w:val="none" w:sz="0" w:space="0" w:color="auto"/>
          </w:divBdr>
        </w:div>
        <w:div w:id="323245358">
          <w:marLeft w:val="0"/>
          <w:marRight w:val="0"/>
          <w:marTop w:val="0"/>
          <w:marBottom w:val="0"/>
          <w:divBdr>
            <w:top w:val="none" w:sz="0" w:space="0" w:color="auto"/>
            <w:left w:val="none" w:sz="0" w:space="0" w:color="auto"/>
            <w:bottom w:val="none" w:sz="0" w:space="0" w:color="auto"/>
            <w:right w:val="none" w:sz="0" w:space="0" w:color="auto"/>
          </w:divBdr>
        </w:div>
        <w:div w:id="1840274012">
          <w:marLeft w:val="0"/>
          <w:marRight w:val="0"/>
          <w:marTop w:val="0"/>
          <w:marBottom w:val="0"/>
          <w:divBdr>
            <w:top w:val="none" w:sz="0" w:space="0" w:color="auto"/>
            <w:left w:val="none" w:sz="0" w:space="0" w:color="auto"/>
            <w:bottom w:val="none" w:sz="0" w:space="0" w:color="auto"/>
            <w:right w:val="none" w:sz="0" w:space="0" w:color="auto"/>
          </w:divBdr>
        </w:div>
        <w:div w:id="218252927">
          <w:marLeft w:val="0"/>
          <w:marRight w:val="0"/>
          <w:marTop w:val="0"/>
          <w:marBottom w:val="0"/>
          <w:divBdr>
            <w:top w:val="none" w:sz="0" w:space="0" w:color="auto"/>
            <w:left w:val="none" w:sz="0" w:space="0" w:color="auto"/>
            <w:bottom w:val="none" w:sz="0" w:space="0" w:color="auto"/>
            <w:right w:val="none" w:sz="0" w:space="0" w:color="auto"/>
          </w:divBdr>
        </w:div>
        <w:div w:id="450828375">
          <w:marLeft w:val="0"/>
          <w:marRight w:val="0"/>
          <w:marTop w:val="0"/>
          <w:marBottom w:val="0"/>
          <w:divBdr>
            <w:top w:val="none" w:sz="0" w:space="0" w:color="auto"/>
            <w:left w:val="none" w:sz="0" w:space="0" w:color="auto"/>
            <w:bottom w:val="none" w:sz="0" w:space="0" w:color="auto"/>
            <w:right w:val="none" w:sz="0" w:space="0" w:color="auto"/>
          </w:divBdr>
        </w:div>
        <w:div w:id="1180124712">
          <w:marLeft w:val="0"/>
          <w:marRight w:val="0"/>
          <w:marTop w:val="0"/>
          <w:marBottom w:val="0"/>
          <w:divBdr>
            <w:top w:val="none" w:sz="0" w:space="0" w:color="auto"/>
            <w:left w:val="none" w:sz="0" w:space="0" w:color="auto"/>
            <w:bottom w:val="none" w:sz="0" w:space="0" w:color="auto"/>
            <w:right w:val="none" w:sz="0" w:space="0" w:color="auto"/>
          </w:divBdr>
        </w:div>
        <w:div w:id="2053991222">
          <w:marLeft w:val="0"/>
          <w:marRight w:val="0"/>
          <w:marTop w:val="0"/>
          <w:marBottom w:val="0"/>
          <w:divBdr>
            <w:top w:val="none" w:sz="0" w:space="0" w:color="auto"/>
            <w:left w:val="none" w:sz="0" w:space="0" w:color="auto"/>
            <w:bottom w:val="none" w:sz="0" w:space="0" w:color="auto"/>
            <w:right w:val="none" w:sz="0" w:space="0" w:color="auto"/>
          </w:divBdr>
        </w:div>
        <w:div w:id="579608478">
          <w:marLeft w:val="0"/>
          <w:marRight w:val="0"/>
          <w:marTop w:val="0"/>
          <w:marBottom w:val="0"/>
          <w:divBdr>
            <w:top w:val="none" w:sz="0" w:space="0" w:color="auto"/>
            <w:left w:val="none" w:sz="0" w:space="0" w:color="auto"/>
            <w:bottom w:val="none" w:sz="0" w:space="0" w:color="auto"/>
            <w:right w:val="none" w:sz="0" w:space="0" w:color="auto"/>
          </w:divBdr>
        </w:div>
        <w:div w:id="1979799765">
          <w:marLeft w:val="0"/>
          <w:marRight w:val="0"/>
          <w:marTop w:val="0"/>
          <w:marBottom w:val="0"/>
          <w:divBdr>
            <w:top w:val="none" w:sz="0" w:space="0" w:color="auto"/>
            <w:left w:val="none" w:sz="0" w:space="0" w:color="auto"/>
            <w:bottom w:val="none" w:sz="0" w:space="0" w:color="auto"/>
            <w:right w:val="none" w:sz="0" w:space="0" w:color="auto"/>
          </w:divBdr>
        </w:div>
        <w:div w:id="2036691803">
          <w:marLeft w:val="0"/>
          <w:marRight w:val="0"/>
          <w:marTop w:val="0"/>
          <w:marBottom w:val="0"/>
          <w:divBdr>
            <w:top w:val="none" w:sz="0" w:space="0" w:color="auto"/>
            <w:left w:val="none" w:sz="0" w:space="0" w:color="auto"/>
            <w:bottom w:val="none" w:sz="0" w:space="0" w:color="auto"/>
            <w:right w:val="none" w:sz="0" w:space="0" w:color="auto"/>
          </w:divBdr>
        </w:div>
        <w:div w:id="255483776">
          <w:marLeft w:val="0"/>
          <w:marRight w:val="0"/>
          <w:marTop w:val="0"/>
          <w:marBottom w:val="0"/>
          <w:divBdr>
            <w:top w:val="none" w:sz="0" w:space="0" w:color="auto"/>
            <w:left w:val="none" w:sz="0" w:space="0" w:color="auto"/>
            <w:bottom w:val="none" w:sz="0" w:space="0" w:color="auto"/>
            <w:right w:val="none" w:sz="0" w:space="0" w:color="auto"/>
          </w:divBdr>
        </w:div>
        <w:div w:id="1495683739">
          <w:marLeft w:val="0"/>
          <w:marRight w:val="0"/>
          <w:marTop w:val="0"/>
          <w:marBottom w:val="0"/>
          <w:divBdr>
            <w:top w:val="none" w:sz="0" w:space="0" w:color="auto"/>
            <w:left w:val="none" w:sz="0" w:space="0" w:color="auto"/>
            <w:bottom w:val="none" w:sz="0" w:space="0" w:color="auto"/>
            <w:right w:val="none" w:sz="0" w:space="0" w:color="auto"/>
          </w:divBdr>
        </w:div>
        <w:div w:id="339311290">
          <w:marLeft w:val="0"/>
          <w:marRight w:val="0"/>
          <w:marTop w:val="0"/>
          <w:marBottom w:val="0"/>
          <w:divBdr>
            <w:top w:val="none" w:sz="0" w:space="0" w:color="auto"/>
            <w:left w:val="none" w:sz="0" w:space="0" w:color="auto"/>
            <w:bottom w:val="none" w:sz="0" w:space="0" w:color="auto"/>
            <w:right w:val="none" w:sz="0" w:space="0" w:color="auto"/>
          </w:divBdr>
        </w:div>
        <w:div w:id="1309287302">
          <w:marLeft w:val="0"/>
          <w:marRight w:val="0"/>
          <w:marTop w:val="0"/>
          <w:marBottom w:val="0"/>
          <w:divBdr>
            <w:top w:val="none" w:sz="0" w:space="0" w:color="auto"/>
            <w:left w:val="none" w:sz="0" w:space="0" w:color="auto"/>
            <w:bottom w:val="none" w:sz="0" w:space="0" w:color="auto"/>
            <w:right w:val="none" w:sz="0" w:space="0" w:color="auto"/>
          </w:divBdr>
        </w:div>
        <w:div w:id="1668703392">
          <w:marLeft w:val="0"/>
          <w:marRight w:val="0"/>
          <w:marTop w:val="0"/>
          <w:marBottom w:val="0"/>
          <w:divBdr>
            <w:top w:val="none" w:sz="0" w:space="0" w:color="auto"/>
            <w:left w:val="none" w:sz="0" w:space="0" w:color="auto"/>
            <w:bottom w:val="none" w:sz="0" w:space="0" w:color="auto"/>
            <w:right w:val="none" w:sz="0" w:space="0" w:color="auto"/>
          </w:divBdr>
        </w:div>
        <w:div w:id="1950775184">
          <w:marLeft w:val="0"/>
          <w:marRight w:val="0"/>
          <w:marTop w:val="0"/>
          <w:marBottom w:val="0"/>
          <w:divBdr>
            <w:top w:val="none" w:sz="0" w:space="0" w:color="auto"/>
            <w:left w:val="none" w:sz="0" w:space="0" w:color="auto"/>
            <w:bottom w:val="none" w:sz="0" w:space="0" w:color="auto"/>
            <w:right w:val="none" w:sz="0" w:space="0" w:color="auto"/>
          </w:divBdr>
        </w:div>
      </w:divsChild>
    </w:div>
    <w:div w:id="277495280">
      <w:bodyDiv w:val="1"/>
      <w:marLeft w:val="0"/>
      <w:marRight w:val="0"/>
      <w:marTop w:val="0"/>
      <w:marBottom w:val="0"/>
      <w:divBdr>
        <w:top w:val="none" w:sz="0" w:space="0" w:color="auto"/>
        <w:left w:val="none" w:sz="0" w:space="0" w:color="auto"/>
        <w:bottom w:val="none" w:sz="0" w:space="0" w:color="auto"/>
        <w:right w:val="none" w:sz="0" w:space="0" w:color="auto"/>
      </w:divBdr>
      <w:divsChild>
        <w:div w:id="463548267">
          <w:marLeft w:val="0"/>
          <w:marRight w:val="0"/>
          <w:marTop w:val="0"/>
          <w:marBottom w:val="0"/>
          <w:divBdr>
            <w:top w:val="none" w:sz="0" w:space="0" w:color="auto"/>
            <w:left w:val="none" w:sz="0" w:space="0" w:color="auto"/>
            <w:bottom w:val="none" w:sz="0" w:space="0" w:color="auto"/>
            <w:right w:val="none" w:sz="0" w:space="0" w:color="auto"/>
          </w:divBdr>
        </w:div>
        <w:div w:id="1094475071">
          <w:marLeft w:val="0"/>
          <w:marRight w:val="0"/>
          <w:marTop w:val="0"/>
          <w:marBottom w:val="0"/>
          <w:divBdr>
            <w:top w:val="none" w:sz="0" w:space="0" w:color="auto"/>
            <w:left w:val="none" w:sz="0" w:space="0" w:color="auto"/>
            <w:bottom w:val="none" w:sz="0" w:space="0" w:color="auto"/>
            <w:right w:val="none" w:sz="0" w:space="0" w:color="auto"/>
          </w:divBdr>
        </w:div>
        <w:div w:id="1320501484">
          <w:marLeft w:val="0"/>
          <w:marRight w:val="0"/>
          <w:marTop w:val="0"/>
          <w:marBottom w:val="0"/>
          <w:divBdr>
            <w:top w:val="none" w:sz="0" w:space="0" w:color="auto"/>
            <w:left w:val="none" w:sz="0" w:space="0" w:color="auto"/>
            <w:bottom w:val="none" w:sz="0" w:space="0" w:color="auto"/>
            <w:right w:val="none" w:sz="0" w:space="0" w:color="auto"/>
          </w:divBdr>
        </w:div>
        <w:div w:id="814682830">
          <w:marLeft w:val="0"/>
          <w:marRight w:val="0"/>
          <w:marTop w:val="0"/>
          <w:marBottom w:val="0"/>
          <w:divBdr>
            <w:top w:val="none" w:sz="0" w:space="0" w:color="auto"/>
            <w:left w:val="none" w:sz="0" w:space="0" w:color="auto"/>
            <w:bottom w:val="none" w:sz="0" w:space="0" w:color="auto"/>
            <w:right w:val="none" w:sz="0" w:space="0" w:color="auto"/>
          </w:divBdr>
        </w:div>
        <w:div w:id="1905681944">
          <w:marLeft w:val="0"/>
          <w:marRight w:val="0"/>
          <w:marTop w:val="0"/>
          <w:marBottom w:val="0"/>
          <w:divBdr>
            <w:top w:val="none" w:sz="0" w:space="0" w:color="auto"/>
            <w:left w:val="none" w:sz="0" w:space="0" w:color="auto"/>
            <w:bottom w:val="none" w:sz="0" w:space="0" w:color="auto"/>
            <w:right w:val="none" w:sz="0" w:space="0" w:color="auto"/>
          </w:divBdr>
        </w:div>
        <w:div w:id="1577478305">
          <w:marLeft w:val="0"/>
          <w:marRight w:val="0"/>
          <w:marTop w:val="0"/>
          <w:marBottom w:val="0"/>
          <w:divBdr>
            <w:top w:val="none" w:sz="0" w:space="0" w:color="auto"/>
            <w:left w:val="none" w:sz="0" w:space="0" w:color="auto"/>
            <w:bottom w:val="none" w:sz="0" w:space="0" w:color="auto"/>
            <w:right w:val="none" w:sz="0" w:space="0" w:color="auto"/>
          </w:divBdr>
        </w:div>
        <w:div w:id="89274249">
          <w:marLeft w:val="0"/>
          <w:marRight w:val="0"/>
          <w:marTop w:val="0"/>
          <w:marBottom w:val="0"/>
          <w:divBdr>
            <w:top w:val="none" w:sz="0" w:space="0" w:color="auto"/>
            <w:left w:val="none" w:sz="0" w:space="0" w:color="auto"/>
            <w:bottom w:val="none" w:sz="0" w:space="0" w:color="auto"/>
            <w:right w:val="none" w:sz="0" w:space="0" w:color="auto"/>
          </w:divBdr>
        </w:div>
        <w:div w:id="328293886">
          <w:marLeft w:val="0"/>
          <w:marRight w:val="0"/>
          <w:marTop w:val="0"/>
          <w:marBottom w:val="0"/>
          <w:divBdr>
            <w:top w:val="none" w:sz="0" w:space="0" w:color="auto"/>
            <w:left w:val="none" w:sz="0" w:space="0" w:color="auto"/>
            <w:bottom w:val="none" w:sz="0" w:space="0" w:color="auto"/>
            <w:right w:val="none" w:sz="0" w:space="0" w:color="auto"/>
          </w:divBdr>
        </w:div>
        <w:div w:id="1857570548">
          <w:marLeft w:val="0"/>
          <w:marRight w:val="0"/>
          <w:marTop w:val="0"/>
          <w:marBottom w:val="0"/>
          <w:divBdr>
            <w:top w:val="none" w:sz="0" w:space="0" w:color="auto"/>
            <w:left w:val="none" w:sz="0" w:space="0" w:color="auto"/>
            <w:bottom w:val="none" w:sz="0" w:space="0" w:color="auto"/>
            <w:right w:val="none" w:sz="0" w:space="0" w:color="auto"/>
          </w:divBdr>
        </w:div>
        <w:div w:id="166410635">
          <w:marLeft w:val="0"/>
          <w:marRight w:val="0"/>
          <w:marTop w:val="0"/>
          <w:marBottom w:val="0"/>
          <w:divBdr>
            <w:top w:val="none" w:sz="0" w:space="0" w:color="auto"/>
            <w:left w:val="none" w:sz="0" w:space="0" w:color="auto"/>
            <w:bottom w:val="none" w:sz="0" w:space="0" w:color="auto"/>
            <w:right w:val="none" w:sz="0" w:space="0" w:color="auto"/>
          </w:divBdr>
        </w:div>
        <w:div w:id="707608196">
          <w:marLeft w:val="0"/>
          <w:marRight w:val="0"/>
          <w:marTop w:val="0"/>
          <w:marBottom w:val="0"/>
          <w:divBdr>
            <w:top w:val="none" w:sz="0" w:space="0" w:color="auto"/>
            <w:left w:val="none" w:sz="0" w:space="0" w:color="auto"/>
            <w:bottom w:val="none" w:sz="0" w:space="0" w:color="auto"/>
            <w:right w:val="none" w:sz="0" w:space="0" w:color="auto"/>
          </w:divBdr>
        </w:div>
        <w:div w:id="1841195406">
          <w:marLeft w:val="0"/>
          <w:marRight w:val="0"/>
          <w:marTop w:val="0"/>
          <w:marBottom w:val="0"/>
          <w:divBdr>
            <w:top w:val="none" w:sz="0" w:space="0" w:color="auto"/>
            <w:left w:val="none" w:sz="0" w:space="0" w:color="auto"/>
            <w:bottom w:val="none" w:sz="0" w:space="0" w:color="auto"/>
            <w:right w:val="none" w:sz="0" w:space="0" w:color="auto"/>
          </w:divBdr>
        </w:div>
        <w:div w:id="295137479">
          <w:marLeft w:val="0"/>
          <w:marRight w:val="0"/>
          <w:marTop w:val="0"/>
          <w:marBottom w:val="0"/>
          <w:divBdr>
            <w:top w:val="none" w:sz="0" w:space="0" w:color="auto"/>
            <w:left w:val="none" w:sz="0" w:space="0" w:color="auto"/>
            <w:bottom w:val="none" w:sz="0" w:space="0" w:color="auto"/>
            <w:right w:val="none" w:sz="0" w:space="0" w:color="auto"/>
          </w:divBdr>
        </w:div>
        <w:div w:id="442504687">
          <w:marLeft w:val="0"/>
          <w:marRight w:val="0"/>
          <w:marTop w:val="0"/>
          <w:marBottom w:val="0"/>
          <w:divBdr>
            <w:top w:val="none" w:sz="0" w:space="0" w:color="auto"/>
            <w:left w:val="none" w:sz="0" w:space="0" w:color="auto"/>
            <w:bottom w:val="none" w:sz="0" w:space="0" w:color="auto"/>
            <w:right w:val="none" w:sz="0" w:space="0" w:color="auto"/>
          </w:divBdr>
        </w:div>
        <w:div w:id="157813825">
          <w:marLeft w:val="0"/>
          <w:marRight w:val="0"/>
          <w:marTop w:val="0"/>
          <w:marBottom w:val="0"/>
          <w:divBdr>
            <w:top w:val="none" w:sz="0" w:space="0" w:color="auto"/>
            <w:left w:val="none" w:sz="0" w:space="0" w:color="auto"/>
            <w:bottom w:val="none" w:sz="0" w:space="0" w:color="auto"/>
            <w:right w:val="none" w:sz="0" w:space="0" w:color="auto"/>
          </w:divBdr>
        </w:div>
        <w:div w:id="666633425">
          <w:marLeft w:val="0"/>
          <w:marRight w:val="0"/>
          <w:marTop w:val="0"/>
          <w:marBottom w:val="0"/>
          <w:divBdr>
            <w:top w:val="none" w:sz="0" w:space="0" w:color="auto"/>
            <w:left w:val="none" w:sz="0" w:space="0" w:color="auto"/>
            <w:bottom w:val="none" w:sz="0" w:space="0" w:color="auto"/>
            <w:right w:val="none" w:sz="0" w:space="0" w:color="auto"/>
          </w:divBdr>
        </w:div>
        <w:div w:id="1595672447">
          <w:marLeft w:val="0"/>
          <w:marRight w:val="0"/>
          <w:marTop w:val="0"/>
          <w:marBottom w:val="0"/>
          <w:divBdr>
            <w:top w:val="none" w:sz="0" w:space="0" w:color="auto"/>
            <w:left w:val="none" w:sz="0" w:space="0" w:color="auto"/>
            <w:bottom w:val="none" w:sz="0" w:space="0" w:color="auto"/>
            <w:right w:val="none" w:sz="0" w:space="0" w:color="auto"/>
          </w:divBdr>
        </w:div>
        <w:div w:id="792135717">
          <w:marLeft w:val="0"/>
          <w:marRight w:val="0"/>
          <w:marTop w:val="0"/>
          <w:marBottom w:val="0"/>
          <w:divBdr>
            <w:top w:val="none" w:sz="0" w:space="0" w:color="auto"/>
            <w:left w:val="none" w:sz="0" w:space="0" w:color="auto"/>
            <w:bottom w:val="none" w:sz="0" w:space="0" w:color="auto"/>
            <w:right w:val="none" w:sz="0" w:space="0" w:color="auto"/>
          </w:divBdr>
        </w:div>
        <w:div w:id="266500127">
          <w:marLeft w:val="0"/>
          <w:marRight w:val="0"/>
          <w:marTop w:val="0"/>
          <w:marBottom w:val="0"/>
          <w:divBdr>
            <w:top w:val="none" w:sz="0" w:space="0" w:color="auto"/>
            <w:left w:val="none" w:sz="0" w:space="0" w:color="auto"/>
            <w:bottom w:val="none" w:sz="0" w:space="0" w:color="auto"/>
            <w:right w:val="none" w:sz="0" w:space="0" w:color="auto"/>
          </w:divBdr>
        </w:div>
        <w:div w:id="1478382101">
          <w:marLeft w:val="0"/>
          <w:marRight w:val="0"/>
          <w:marTop w:val="0"/>
          <w:marBottom w:val="0"/>
          <w:divBdr>
            <w:top w:val="none" w:sz="0" w:space="0" w:color="auto"/>
            <w:left w:val="none" w:sz="0" w:space="0" w:color="auto"/>
            <w:bottom w:val="none" w:sz="0" w:space="0" w:color="auto"/>
            <w:right w:val="none" w:sz="0" w:space="0" w:color="auto"/>
          </w:divBdr>
        </w:div>
      </w:divsChild>
    </w:div>
    <w:div w:id="500312809">
      <w:bodyDiv w:val="1"/>
      <w:marLeft w:val="0"/>
      <w:marRight w:val="0"/>
      <w:marTop w:val="0"/>
      <w:marBottom w:val="0"/>
      <w:divBdr>
        <w:top w:val="none" w:sz="0" w:space="0" w:color="auto"/>
        <w:left w:val="none" w:sz="0" w:space="0" w:color="auto"/>
        <w:bottom w:val="none" w:sz="0" w:space="0" w:color="auto"/>
        <w:right w:val="none" w:sz="0" w:space="0" w:color="auto"/>
      </w:divBdr>
      <w:divsChild>
        <w:div w:id="229275151">
          <w:marLeft w:val="0"/>
          <w:marRight w:val="0"/>
          <w:marTop w:val="0"/>
          <w:marBottom w:val="0"/>
          <w:divBdr>
            <w:top w:val="none" w:sz="0" w:space="0" w:color="auto"/>
            <w:left w:val="none" w:sz="0" w:space="0" w:color="auto"/>
            <w:bottom w:val="none" w:sz="0" w:space="0" w:color="auto"/>
            <w:right w:val="none" w:sz="0" w:space="0" w:color="auto"/>
          </w:divBdr>
        </w:div>
        <w:div w:id="1021855857">
          <w:marLeft w:val="0"/>
          <w:marRight w:val="0"/>
          <w:marTop w:val="0"/>
          <w:marBottom w:val="0"/>
          <w:divBdr>
            <w:top w:val="none" w:sz="0" w:space="0" w:color="auto"/>
            <w:left w:val="none" w:sz="0" w:space="0" w:color="auto"/>
            <w:bottom w:val="none" w:sz="0" w:space="0" w:color="auto"/>
            <w:right w:val="none" w:sz="0" w:space="0" w:color="auto"/>
          </w:divBdr>
        </w:div>
        <w:div w:id="844441530">
          <w:marLeft w:val="0"/>
          <w:marRight w:val="0"/>
          <w:marTop w:val="0"/>
          <w:marBottom w:val="0"/>
          <w:divBdr>
            <w:top w:val="none" w:sz="0" w:space="0" w:color="auto"/>
            <w:left w:val="none" w:sz="0" w:space="0" w:color="auto"/>
            <w:bottom w:val="none" w:sz="0" w:space="0" w:color="auto"/>
            <w:right w:val="none" w:sz="0" w:space="0" w:color="auto"/>
          </w:divBdr>
        </w:div>
        <w:div w:id="762187255">
          <w:marLeft w:val="0"/>
          <w:marRight w:val="0"/>
          <w:marTop w:val="0"/>
          <w:marBottom w:val="0"/>
          <w:divBdr>
            <w:top w:val="none" w:sz="0" w:space="0" w:color="auto"/>
            <w:left w:val="none" w:sz="0" w:space="0" w:color="auto"/>
            <w:bottom w:val="none" w:sz="0" w:space="0" w:color="auto"/>
            <w:right w:val="none" w:sz="0" w:space="0" w:color="auto"/>
          </w:divBdr>
        </w:div>
        <w:div w:id="1392652577">
          <w:marLeft w:val="0"/>
          <w:marRight w:val="0"/>
          <w:marTop w:val="0"/>
          <w:marBottom w:val="0"/>
          <w:divBdr>
            <w:top w:val="none" w:sz="0" w:space="0" w:color="auto"/>
            <w:left w:val="none" w:sz="0" w:space="0" w:color="auto"/>
            <w:bottom w:val="none" w:sz="0" w:space="0" w:color="auto"/>
            <w:right w:val="none" w:sz="0" w:space="0" w:color="auto"/>
          </w:divBdr>
        </w:div>
        <w:div w:id="1419596870">
          <w:marLeft w:val="0"/>
          <w:marRight w:val="0"/>
          <w:marTop w:val="0"/>
          <w:marBottom w:val="0"/>
          <w:divBdr>
            <w:top w:val="none" w:sz="0" w:space="0" w:color="auto"/>
            <w:left w:val="none" w:sz="0" w:space="0" w:color="auto"/>
            <w:bottom w:val="none" w:sz="0" w:space="0" w:color="auto"/>
            <w:right w:val="none" w:sz="0" w:space="0" w:color="auto"/>
          </w:divBdr>
        </w:div>
        <w:div w:id="682047727">
          <w:marLeft w:val="0"/>
          <w:marRight w:val="0"/>
          <w:marTop w:val="0"/>
          <w:marBottom w:val="0"/>
          <w:divBdr>
            <w:top w:val="none" w:sz="0" w:space="0" w:color="auto"/>
            <w:left w:val="none" w:sz="0" w:space="0" w:color="auto"/>
            <w:bottom w:val="none" w:sz="0" w:space="0" w:color="auto"/>
            <w:right w:val="none" w:sz="0" w:space="0" w:color="auto"/>
          </w:divBdr>
        </w:div>
        <w:div w:id="1043410248">
          <w:marLeft w:val="0"/>
          <w:marRight w:val="0"/>
          <w:marTop w:val="0"/>
          <w:marBottom w:val="0"/>
          <w:divBdr>
            <w:top w:val="none" w:sz="0" w:space="0" w:color="auto"/>
            <w:left w:val="none" w:sz="0" w:space="0" w:color="auto"/>
            <w:bottom w:val="none" w:sz="0" w:space="0" w:color="auto"/>
            <w:right w:val="none" w:sz="0" w:space="0" w:color="auto"/>
          </w:divBdr>
        </w:div>
        <w:div w:id="691079109">
          <w:marLeft w:val="0"/>
          <w:marRight w:val="0"/>
          <w:marTop w:val="0"/>
          <w:marBottom w:val="0"/>
          <w:divBdr>
            <w:top w:val="none" w:sz="0" w:space="0" w:color="auto"/>
            <w:left w:val="none" w:sz="0" w:space="0" w:color="auto"/>
            <w:bottom w:val="none" w:sz="0" w:space="0" w:color="auto"/>
            <w:right w:val="none" w:sz="0" w:space="0" w:color="auto"/>
          </w:divBdr>
        </w:div>
        <w:div w:id="691106360">
          <w:marLeft w:val="0"/>
          <w:marRight w:val="0"/>
          <w:marTop w:val="0"/>
          <w:marBottom w:val="0"/>
          <w:divBdr>
            <w:top w:val="none" w:sz="0" w:space="0" w:color="auto"/>
            <w:left w:val="none" w:sz="0" w:space="0" w:color="auto"/>
            <w:bottom w:val="none" w:sz="0" w:space="0" w:color="auto"/>
            <w:right w:val="none" w:sz="0" w:space="0" w:color="auto"/>
          </w:divBdr>
        </w:div>
        <w:div w:id="35589817">
          <w:marLeft w:val="0"/>
          <w:marRight w:val="0"/>
          <w:marTop w:val="0"/>
          <w:marBottom w:val="0"/>
          <w:divBdr>
            <w:top w:val="none" w:sz="0" w:space="0" w:color="auto"/>
            <w:left w:val="none" w:sz="0" w:space="0" w:color="auto"/>
            <w:bottom w:val="none" w:sz="0" w:space="0" w:color="auto"/>
            <w:right w:val="none" w:sz="0" w:space="0" w:color="auto"/>
          </w:divBdr>
        </w:div>
        <w:div w:id="1312759117">
          <w:marLeft w:val="0"/>
          <w:marRight w:val="0"/>
          <w:marTop w:val="0"/>
          <w:marBottom w:val="0"/>
          <w:divBdr>
            <w:top w:val="none" w:sz="0" w:space="0" w:color="auto"/>
            <w:left w:val="none" w:sz="0" w:space="0" w:color="auto"/>
            <w:bottom w:val="none" w:sz="0" w:space="0" w:color="auto"/>
            <w:right w:val="none" w:sz="0" w:space="0" w:color="auto"/>
          </w:divBdr>
        </w:div>
        <w:div w:id="623729431">
          <w:marLeft w:val="0"/>
          <w:marRight w:val="0"/>
          <w:marTop w:val="0"/>
          <w:marBottom w:val="0"/>
          <w:divBdr>
            <w:top w:val="none" w:sz="0" w:space="0" w:color="auto"/>
            <w:left w:val="none" w:sz="0" w:space="0" w:color="auto"/>
            <w:bottom w:val="none" w:sz="0" w:space="0" w:color="auto"/>
            <w:right w:val="none" w:sz="0" w:space="0" w:color="auto"/>
          </w:divBdr>
        </w:div>
        <w:div w:id="310065751">
          <w:marLeft w:val="0"/>
          <w:marRight w:val="0"/>
          <w:marTop w:val="0"/>
          <w:marBottom w:val="0"/>
          <w:divBdr>
            <w:top w:val="none" w:sz="0" w:space="0" w:color="auto"/>
            <w:left w:val="none" w:sz="0" w:space="0" w:color="auto"/>
            <w:bottom w:val="none" w:sz="0" w:space="0" w:color="auto"/>
            <w:right w:val="none" w:sz="0" w:space="0" w:color="auto"/>
          </w:divBdr>
        </w:div>
        <w:div w:id="839809111">
          <w:marLeft w:val="0"/>
          <w:marRight w:val="0"/>
          <w:marTop w:val="0"/>
          <w:marBottom w:val="0"/>
          <w:divBdr>
            <w:top w:val="none" w:sz="0" w:space="0" w:color="auto"/>
            <w:left w:val="none" w:sz="0" w:space="0" w:color="auto"/>
            <w:bottom w:val="none" w:sz="0" w:space="0" w:color="auto"/>
            <w:right w:val="none" w:sz="0" w:space="0" w:color="auto"/>
          </w:divBdr>
        </w:div>
        <w:div w:id="1440027321">
          <w:marLeft w:val="0"/>
          <w:marRight w:val="0"/>
          <w:marTop w:val="0"/>
          <w:marBottom w:val="0"/>
          <w:divBdr>
            <w:top w:val="none" w:sz="0" w:space="0" w:color="auto"/>
            <w:left w:val="none" w:sz="0" w:space="0" w:color="auto"/>
            <w:bottom w:val="none" w:sz="0" w:space="0" w:color="auto"/>
            <w:right w:val="none" w:sz="0" w:space="0" w:color="auto"/>
          </w:divBdr>
        </w:div>
        <w:div w:id="1179538831">
          <w:marLeft w:val="0"/>
          <w:marRight w:val="0"/>
          <w:marTop w:val="0"/>
          <w:marBottom w:val="0"/>
          <w:divBdr>
            <w:top w:val="none" w:sz="0" w:space="0" w:color="auto"/>
            <w:left w:val="none" w:sz="0" w:space="0" w:color="auto"/>
            <w:bottom w:val="none" w:sz="0" w:space="0" w:color="auto"/>
            <w:right w:val="none" w:sz="0" w:space="0" w:color="auto"/>
          </w:divBdr>
        </w:div>
        <w:div w:id="1793555442">
          <w:marLeft w:val="0"/>
          <w:marRight w:val="0"/>
          <w:marTop w:val="0"/>
          <w:marBottom w:val="0"/>
          <w:divBdr>
            <w:top w:val="none" w:sz="0" w:space="0" w:color="auto"/>
            <w:left w:val="none" w:sz="0" w:space="0" w:color="auto"/>
            <w:bottom w:val="none" w:sz="0" w:space="0" w:color="auto"/>
            <w:right w:val="none" w:sz="0" w:space="0" w:color="auto"/>
          </w:divBdr>
        </w:div>
        <w:div w:id="626550378">
          <w:marLeft w:val="0"/>
          <w:marRight w:val="0"/>
          <w:marTop w:val="0"/>
          <w:marBottom w:val="0"/>
          <w:divBdr>
            <w:top w:val="none" w:sz="0" w:space="0" w:color="auto"/>
            <w:left w:val="none" w:sz="0" w:space="0" w:color="auto"/>
            <w:bottom w:val="none" w:sz="0" w:space="0" w:color="auto"/>
            <w:right w:val="none" w:sz="0" w:space="0" w:color="auto"/>
          </w:divBdr>
        </w:div>
        <w:div w:id="112748916">
          <w:marLeft w:val="0"/>
          <w:marRight w:val="0"/>
          <w:marTop w:val="0"/>
          <w:marBottom w:val="0"/>
          <w:divBdr>
            <w:top w:val="none" w:sz="0" w:space="0" w:color="auto"/>
            <w:left w:val="none" w:sz="0" w:space="0" w:color="auto"/>
            <w:bottom w:val="none" w:sz="0" w:space="0" w:color="auto"/>
            <w:right w:val="none" w:sz="0" w:space="0" w:color="auto"/>
          </w:divBdr>
        </w:div>
      </w:divsChild>
    </w:div>
    <w:div w:id="806967460">
      <w:bodyDiv w:val="1"/>
      <w:marLeft w:val="0"/>
      <w:marRight w:val="0"/>
      <w:marTop w:val="0"/>
      <w:marBottom w:val="0"/>
      <w:divBdr>
        <w:top w:val="none" w:sz="0" w:space="0" w:color="auto"/>
        <w:left w:val="none" w:sz="0" w:space="0" w:color="auto"/>
        <w:bottom w:val="none" w:sz="0" w:space="0" w:color="auto"/>
        <w:right w:val="none" w:sz="0" w:space="0" w:color="auto"/>
      </w:divBdr>
      <w:divsChild>
        <w:div w:id="1060059329">
          <w:marLeft w:val="0"/>
          <w:marRight w:val="0"/>
          <w:marTop w:val="0"/>
          <w:marBottom w:val="0"/>
          <w:divBdr>
            <w:top w:val="none" w:sz="0" w:space="0" w:color="auto"/>
            <w:left w:val="none" w:sz="0" w:space="0" w:color="auto"/>
            <w:bottom w:val="none" w:sz="0" w:space="0" w:color="auto"/>
            <w:right w:val="none" w:sz="0" w:space="0" w:color="auto"/>
          </w:divBdr>
        </w:div>
        <w:div w:id="1600025299">
          <w:marLeft w:val="0"/>
          <w:marRight w:val="0"/>
          <w:marTop w:val="0"/>
          <w:marBottom w:val="0"/>
          <w:divBdr>
            <w:top w:val="none" w:sz="0" w:space="0" w:color="auto"/>
            <w:left w:val="none" w:sz="0" w:space="0" w:color="auto"/>
            <w:bottom w:val="none" w:sz="0" w:space="0" w:color="auto"/>
            <w:right w:val="none" w:sz="0" w:space="0" w:color="auto"/>
          </w:divBdr>
        </w:div>
        <w:div w:id="787893771">
          <w:marLeft w:val="0"/>
          <w:marRight w:val="0"/>
          <w:marTop w:val="0"/>
          <w:marBottom w:val="0"/>
          <w:divBdr>
            <w:top w:val="none" w:sz="0" w:space="0" w:color="auto"/>
            <w:left w:val="none" w:sz="0" w:space="0" w:color="auto"/>
            <w:bottom w:val="none" w:sz="0" w:space="0" w:color="auto"/>
            <w:right w:val="none" w:sz="0" w:space="0" w:color="auto"/>
          </w:divBdr>
        </w:div>
        <w:div w:id="304165113">
          <w:marLeft w:val="0"/>
          <w:marRight w:val="0"/>
          <w:marTop w:val="0"/>
          <w:marBottom w:val="0"/>
          <w:divBdr>
            <w:top w:val="none" w:sz="0" w:space="0" w:color="auto"/>
            <w:left w:val="none" w:sz="0" w:space="0" w:color="auto"/>
            <w:bottom w:val="none" w:sz="0" w:space="0" w:color="auto"/>
            <w:right w:val="none" w:sz="0" w:space="0" w:color="auto"/>
          </w:divBdr>
        </w:div>
        <w:div w:id="1277323563">
          <w:marLeft w:val="0"/>
          <w:marRight w:val="0"/>
          <w:marTop w:val="0"/>
          <w:marBottom w:val="0"/>
          <w:divBdr>
            <w:top w:val="none" w:sz="0" w:space="0" w:color="auto"/>
            <w:left w:val="none" w:sz="0" w:space="0" w:color="auto"/>
            <w:bottom w:val="none" w:sz="0" w:space="0" w:color="auto"/>
            <w:right w:val="none" w:sz="0" w:space="0" w:color="auto"/>
          </w:divBdr>
        </w:div>
        <w:div w:id="734359080">
          <w:marLeft w:val="0"/>
          <w:marRight w:val="0"/>
          <w:marTop w:val="0"/>
          <w:marBottom w:val="0"/>
          <w:divBdr>
            <w:top w:val="none" w:sz="0" w:space="0" w:color="auto"/>
            <w:left w:val="none" w:sz="0" w:space="0" w:color="auto"/>
            <w:bottom w:val="none" w:sz="0" w:space="0" w:color="auto"/>
            <w:right w:val="none" w:sz="0" w:space="0" w:color="auto"/>
          </w:divBdr>
        </w:div>
        <w:div w:id="340548430">
          <w:marLeft w:val="0"/>
          <w:marRight w:val="0"/>
          <w:marTop w:val="0"/>
          <w:marBottom w:val="0"/>
          <w:divBdr>
            <w:top w:val="none" w:sz="0" w:space="0" w:color="auto"/>
            <w:left w:val="none" w:sz="0" w:space="0" w:color="auto"/>
            <w:bottom w:val="none" w:sz="0" w:space="0" w:color="auto"/>
            <w:right w:val="none" w:sz="0" w:space="0" w:color="auto"/>
          </w:divBdr>
        </w:div>
        <w:div w:id="1904220771">
          <w:marLeft w:val="0"/>
          <w:marRight w:val="0"/>
          <w:marTop w:val="0"/>
          <w:marBottom w:val="0"/>
          <w:divBdr>
            <w:top w:val="none" w:sz="0" w:space="0" w:color="auto"/>
            <w:left w:val="none" w:sz="0" w:space="0" w:color="auto"/>
            <w:bottom w:val="none" w:sz="0" w:space="0" w:color="auto"/>
            <w:right w:val="none" w:sz="0" w:space="0" w:color="auto"/>
          </w:divBdr>
        </w:div>
        <w:div w:id="1642882763">
          <w:marLeft w:val="0"/>
          <w:marRight w:val="0"/>
          <w:marTop w:val="0"/>
          <w:marBottom w:val="0"/>
          <w:divBdr>
            <w:top w:val="none" w:sz="0" w:space="0" w:color="auto"/>
            <w:left w:val="none" w:sz="0" w:space="0" w:color="auto"/>
            <w:bottom w:val="none" w:sz="0" w:space="0" w:color="auto"/>
            <w:right w:val="none" w:sz="0" w:space="0" w:color="auto"/>
          </w:divBdr>
        </w:div>
        <w:div w:id="629867255">
          <w:marLeft w:val="0"/>
          <w:marRight w:val="0"/>
          <w:marTop w:val="0"/>
          <w:marBottom w:val="0"/>
          <w:divBdr>
            <w:top w:val="none" w:sz="0" w:space="0" w:color="auto"/>
            <w:left w:val="none" w:sz="0" w:space="0" w:color="auto"/>
            <w:bottom w:val="none" w:sz="0" w:space="0" w:color="auto"/>
            <w:right w:val="none" w:sz="0" w:space="0" w:color="auto"/>
          </w:divBdr>
        </w:div>
        <w:div w:id="989098215">
          <w:marLeft w:val="0"/>
          <w:marRight w:val="0"/>
          <w:marTop w:val="0"/>
          <w:marBottom w:val="0"/>
          <w:divBdr>
            <w:top w:val="none" w:sz="0" w:space="0" w:color="auto"/>
            <w:left w:val="none" w:sz="0" w:space="0" w:color="auto"/>
            <w:bottom w:val="none" w:sz="0" w:space="0" w:color="auto"/>
            <w:right w:val="none" w:sz="0" w:space="0" w:color="auto"/>
          </w:divBdr>
        </w:div>
        <w:div w:id="1927763474">
          <w:marLeft w:val="0"/>
          <w:marRight w:val="0"/>
          <w:marTop w:val="0"/>
          <w:marBottom w:val="0"/>
          <w:divBdr>
            <w:top w:val="none" w:sz="0" w:space="0" w:color="auto"/>
            <w:left w:val="none" w:sz="0" w:space="0" w:color="auto"/>
            <w:bottom w:val="none" w:sz="0" w:space="0" w:color="auto"/>
            <w:right w:val="none" w:sz="0" w:space="0" w:color="auto"/>
          </w:divBdr>
        </w:div>
        <w:div w:id="22824298">
          <w:marLeft w:val="0"/>
          <w:marRight w:val="0"/>
          <w:marTop w:val="0"/>
          <w:marBottom w:val="0"/>
          <w:divBdr>
            <w:top w:val="none" w:sz="0" w:space="0" w:color="auto"/>
            <w:left w:val="none" w:sz="0" w:space="0" w:color="auto"/>
            <w:bottom w:val="none" w:sz="0" w:space="0" w:color="auto"/>
            <w:right w:val="none" w:sz="0" w:space="0" w:color="auto"/>
          </w:divBdr>
        </w:div>
        <w:div w:id="126634033">
          <w:marLeft w:val="0"/>
          <w:marRight w:val="0"/>
          <w:marTop w:val="0"/>
          <w:marBottom w:val="0"/>
          <w:divBdr>
            <w:top w:val="none" w:sz="0" w:space="0" w:color="auto"/>
            <w:left w:val="none" w:sz="0" w:space="0" w:color="auto"/>
            <w:bottom w:val="none" w:sz="0" w:space="0" w:color="auto"/>
            <w:right w:val="none" w:sz="0" w:space="0" w:color="auto"/>
          </w:divBdr>
        </w:div>
        <w:div w:id="323049092">
          <w:marLeft w:val="0"/>
          <w:marRight w:val="0"/>
          <w:marTop w:val="0"/>
          <w:marBottom w:val="0"/>
          <w:divBdr>
            <w:top w:val="none" w:sz="0" w:space="0" w:color="auto"/>
            <w:left w:val="none" w:sz="0" w:space="0" w:color="auto"/>
            <w:bottom w:val="none" w:sz="0" w:space="0" w:color="auto"/>
            <w:right w:val="none" w:sz="0" w:space="0" w:color="auto"/>
          </w:divBdr>
        </w:div>
        <w:div w:id="888760353">
          <w:marLeft w:val="0"/>
          <w:marRight w:val="0"/>
          <w:marTop w:val="0"/>
          <w:marBottom w:val="0"/>
          <w:divBdr>
            <w:top w:val="none" w:sz="0" w:space="0" w:color="auto"/>
            <w:left w:val="none" w:sz="0" w:space="0" w:color="auto"/>
            <w:bottom w:val="none" w:sz="0" w:space="0" w:color="auto"/>
            <w:right w:val="none" w:sz="0" w:space="0" w:color="auto"/>
          </w:divBdr>
        </w:div>
        <w:div w:id="1325082774">
          <w:marLeft w:val="0"/>
          <w:marRight w:val="0"/>
          <w:marTop w:val="0"/>
          <w:marBottom w:val="0"/>
          <w:divBdr>
            <w:top w:val="none" w:sz="0" w:space="0" w:color="auto"/>
            <w:left w:val="none" w:sz="0" w:space="0" w:color="auto"/>
            <w:bottom w:val="none" w:sz="0" w:space="0" w:color="auto"/>
            <w:right w:val="none" w:sz="0" w:space="0" w:color="auto"/>
          </w:divBdr>
        </w:div>
        <w:div w:id="380446410">
          <w:marLeft w:val="0"/>
          <w:marRight w:val="0"/>
          <w:marTop w:val="0"/>
          <w:marBottom w:val="0"/>
          <w:divBdr>
            <w:top w:val="none" w:sz="0" w:space="0" w:color="auto"/>
            <w:left w:val="none" w:sz="0" w:space="0" w:color="auto"/>
            <w:bottom w:val="none" w:sz="0" w:space="0" w:color="auto"/>
            <w:right w:val="none" w:sz="0" w:space="0" w:color="auto"/>
          </w:divBdr>
        </w:div>
        <w:div w:id="494494361">
          <w:marLeft w:val="0"/>
          <w:marRight w:val="0"/>
          <w:marTop w:val="0"/>
          <w:marBottom w:val="0"/>
          <w:divBdr>
            <w:top w:val="none" w:sz="0" w:space="0" w:color="auto"/>
            <w:left w:val="none" w:sz="0" w:space="0" w:color="auto"/>
            <w:bottom w:val="none" w:sz="0" w:space="0" w:color="auto"/>
            <w:right w:val="none" w:sz="0" w:space="0" w:color="auto"/>
          </w:divBdr>
        </w:div>
        <w:div w:id="8855324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0833353">
      <w:bodyDiv w:val="1"/>
      <w:marLeft w:val="0"/>
      <w:marRight w:val="0"/>
      <w:marTop w:val="0"/>
      <w:marBottom w:val="0"/>
      <w:divBdr>
        <w:top w:val="none" w:sz="0" w:space="0" w:color="auto"/>
        <w:left w:val="none" w:sz="0" w:space="0" w:color="auto"/>
        <w:bottom w:val="none" w:sz="0" w:space="0" w:color="auto"/>
        <w:right w:val="none" w:sz="0" w:space="0" w:color="auto"/>
      </w:divBdr>
      <w:divsChild>
        <w:div w:id="391393237">
          <w:marLeft w:val="0"/>
          <w:marRight w:val="0"/>
          <w:marTop w:val="0"/>
          <w:marBottom w:val="0"/>
          <w:divBdr>
            <w:top w:val="none" w:sz="0" w:space="0" w:color="auto"/>
            <w:left w:val="none" w:sz="0" w:space="0" w:color="auto"/>
            <w:bottom w:val="none" w:sz="0" w:space="0" w:color="auto"/>
            <w:right w:val="none" w:sz="0" w:space="0" w:color="auto"/>
          </w:divBdr>
        </w:div>
        <w:div w:id="218833706">
          <w:marLeft w:val="0"/>
          <w:marRight w:val="0"/>
          <w:marTop w:val="0"/>
          <w:marBottom w:val="0"/>
          <w:divBdr>
            <w:top w:val="none" w:sz="0" w:space="0" w:color="auto"/>
            <w:left w:val="none" w:sz="0" w:space="0" w:color="auto"/>
            <w:bottom w:val="none" w:sz="0" w:space="0" w:color="auto"/>
            <w:right w:val="none" w:sz="0" w:space="0" w:color="auto"/>
          </w:divBdr>
        </w:div>
        <w:div w:id="463810418">
          <w:marLeft w:val="0"/>
          <w:marRight w:val="0"/>
          <w:marTop w:val="0"/>
          <w:marBottom w:val="0"/>
          <w:divBdr>
            <w:top w:val="none" w:sz="0" w:space="0" w:color="auto"/>
            <w:left w:val="none" w:sz="0" w:space="0" w:color="auto"/>
            <w:bottom w:val="none" w:sz="0" w:space="0" w:color="auto"/>
            <w:right w:val="none" w:sz="0" w:space="0" w:color="auto"/>
          </w:divBdr>
        </w:div>
        <w:div w:id="928544025">
          <w:marLeft w:val="0"/>
          <w:marRight w:val="0"/>
          <w:marTop w:val="0"/>
          <w:marBottom w:val="0"/>
          <w:divBdr>
            <w:top w:val="none" w:sz="0" w:space="0" w:color="auto"/>
            <w:left w:val="none" w:sz="0" w:space="0" w:color="auto"/>
            <w:bottom w:val="none" w:sz="0" w:space="0" w:color="auto"/>
            <w:right w:val="none" w:sz="0" w:space="0" w:color="auto"/>
          </w:divBdr>
        </w:div>
        <w:div w:id="2057045223">
          <w:marLeft w:val="0"/>
          <w:marRight w:val="0"/>
          <w:marTop w:val="0"/>
          <w:marBottom w:val="0"/>
          <w:divBdr>
            <w:top w:val="none" w:sz="0" w:space="0" w:color="auto"/>
            <w:left w:val="none" w:sz="0" w:space="0" w:color="auto"/>
            <w:bottom w:val="none" w:sz="0" w:space="0" w:color="auto"/>
            <w:right w:val="none" w:sz="0" w:space="0" w:color="auto"/>
          </w:divBdr>
        </w:div>
        <w:div w:id="390886318">
          <w:marLeft w:val="0"/>
          <w:marRight w:val="0"/>
          <w:marTop w:val="0"/>
          <w:marBottom w:val="0"/>
          <w:divBdr>
            <w:top w:val="none" w:sz="0" w:space="0" w:color="auto"/>
            <w:left w:val="none" w:sz="0" w:space="0" w:color="auto"/>
            <w:bottom w:val="none" w:sz="0" w:space="0" w:color="auto"/>
            <w:right w:val="none" w:sz="0" w:space="0" w:color="auto"/>
          </w:divBdr>
        </w:div>
        <w:div w:id="2137261135">
          <w:marLeft w:val="0"/>
          <w:marRight w:val="0"/>
          <w:marTop w:val="0"/>
          <w:marBottom w:val="0"/>
          <w:divBdr>
            <w:top w:val="none" w:sz="0" w:space="0" w:color="auto"/>
            <w:left w:val="none" w:sz="0" w:space="0" w:color="auto"/>
            <w:bottom w:val="none" w:sz="0" w:space="0" w:color="auto"/>
            <w:right w:val="none" w:sz="0" w:space="0" w:color="auto"/>
          </w:divBdr>
        </w:div>
        <w:div w:id="1405301723">
          <w:marLeft w:val="0"/>
          <w:marRight w:val="0"/>
          <w:marTop w:val="0"/>
          <w:marBottom w:val="0"/>
          <w:divBdr>
            <w:top w:val="none" w:sz="0" w:space="0" w:color="auto"/>
            <w:left w:val="none" w:sz="0" w:space="0" w:color="auto"/>
            <w:bottom w:val="none" w:sz="0" w:space="0" w:color="auto"/>
            <w:right w:val="none" w:sz="0" w:space="0" w:color="auto"/>
          </w:divBdr>
        </w:div>
        <w:div w:id="1944922771">
          <w:marLeft w:val="0"/>
          <w:marRight w:val="0"/>
          <w:marTop w:val="0"/>
          <w:marBottom w:val="0"/>
          <w:divBdr>
            <w:top w:val="none" w:sz="0" w:space="0" w:color="auto"/>
            <w:left w:val="none" w:sz="0" w:space="0" w:color="auto"/>
            <w:bottom w:val="none" w:sz="0" w:space="0" w:color="auto"/>
            <w:right w:val="none" w:sz="0" w:space="0" w:color="auto"/>
          </w:divBdr>
        </w:div>
        <w:div w:id="1832478806">
          <w:marLeft w:val="0"/>
          <w:marRight w:val="0"/>
          <w:marTop w:val="0"/>
          <w:marBottom w:val="0"/>
          <w:divBdr>
            <w:top w:val="none" w:sz="0" w:space="0" w:color="auto"/>
            <w:left w:val="none" w:sz="0" w:space="0" w:color="auto"/>
            <w:bottom w:val="none" w:sz="0" w:space="0" w:color="auto"/>
            <w:right w:val="none" w:sz="0" w:space="0" w:color="auto"/>
          </w:divBdr>
        </w:div>
        <w:div w:id="1103841309">
          <w:marLeft w:val="0"/>
          <w:marRight w:val="0"/>
          <w:marTop w:val="0"/>
          <w:marBottom w:val="0"/>
          <w:divBdr>
            <w:top w:val="none" w:sz="0" w:space="0" w:color="auto"/>
            <w:left w:val="none" w:sz="0" w:space="0" w:color="auto"/>
            <w:bottom w:val="none" w:sz="0" w:space="0" w:color="auto"/>
            <w:right w:val="none" w:sz="0" w:space="0" w:color="auto"/>
          </w:divBdr>
        </w:div>
        <w:div w:id="350568936">
          <w:marLeft w:val="0"/>
          <w:marRight w:val="0"/>
          <w:marTop w:val="0"/>
          <w:marBottom w:val="0"/>
          <w:divBdr>
            <w:top w:val="none" w:sz="0" w:space="0" w:color="auto"/>
            <w:left w:val="none" w:sz="0" w:space="0" w:color="auto"/>
            <w:bottom w:val="none" w:sz="0" w:space="0" w:color="auto"/>
            <w:right w:val="none" w:sz="0" w:space="0" w:color="auto"/>
          </w:divBdr>
        </w:div>
        <w:div w:id="1891645795">
          <w:marLeft w:val="0"/>
          <w:marRight w:val="0"/>
          <w:marTop w:val="0"/>
          <w:marBottom w:val="0"/>
          <w:divBdr>
            <w:top w:val="none" w:sz="0" w:space="0" w:color="auto"/>
            <w:left w:val="none" w:sz="0" w:space="0" w:color="auto"/>
            <w:bottom w:val="none" w:sz="0" w:space="0" w:color="auto"/>
            <w:right w:val="none" w:sz="0" w:space="0" w:color="auto"/>
          </w:divBdr>
        </w:div>
        <w:div w:id="871378231">
          <w:marLeft w:val="0"/>
          <w:marRight w:val="0"/>
          <w:marTop w:val="0"/>
          <w:marBottom w:val="0"/>
          <w:divBdr>
            <w:top w:val="none" w:sz="0" w:space="0" w:color="auto"/>
            <w:left w:val="none" w:sz="0" w:space="0" w:color="auto"/>
            <w:bottom w:val="none" w:sz="0" w:space="0" w:color="auto"/>
            <w:right w:val="none" w:sz="0" w:space="0" w:color="auto"/>
          </w:divBdr>
        </w:div>
        <w:div w:id="689331045">
          <w:marLeft w:val="0"/>
          <w:marRight w:val="0"/>
          <w:marTop w:val="0"/>
          <w:marBottom w:val="0"/>
          <w:divBdr>
            <w:top w:val="none" w:sz="0" w:space="0" w:color="auto"/>
            <w:left w:val="none" w:sz="0" w:space="0" w:color="auto"/>
            <w:bottom w:val="none" w:sz="0" w:space="0" w:color="auto"/>
            <w:right w:val="none" w:sz="0" w:space="0" w:color="auto"/>
          </w:divBdr>
        </w:div>
        <w:div w:id="1738894027">
          <w:marLeft w:val="0"/>
          <w:marRight w:val="0"/>
          <w:marTop w:val="0"/>
          <w:marBottom w:val="0"/>
          <w:divBdr>
            <w:top w:val="none" w:sz="0" w:space="0" w:color="auto"/>
            <w:left w:val="none" w:sz="0" w:space="0" w:color="auto"/>
            <w:bottom w:val="none" w:sz="0" w:space="0" w:color="auto"/>
            <w:right w:val="none" w:sz="0" w:space="0" w:color="auto"/>
          </w:divBdr>
        </w:div>
        <w:div w:id="634994411">
          <w:marLeft w:val="0"/>
          <w:marRight w:val="0"/>
          <w:marTop w:val="0"/>
          <w:marBottom w:val="0"/>
          <w:divBdr>
            <w:top w:val="none" w:sz="0" w:space="0" w:color="auto"/>
            <w:left w:val="none" w:sz="0" w:space="0" w:color="auto"/>
            <w:bottom w:val="none" w:sz="0" w:space="0" w:color="auto"/>
            <w:right w:val="none" w:sz="0" w:space="0" w:color="auto"/>
          </w:divBdr>
        </w:div>
        <w:div w:id="1525167030">
          <w:marLeft w:val="0"/>
          <w:marRight w:val="0"/>
          <w:marTop w:val="0"/>
          <w:marBottom w:val="0"/>
          <w:divBdr>
            <w:top w:val="none" w:sz="0" w:space="0" w:color="auto"/>
            <w:left w:val="none" w:sz="0" w:space="0" w:color="auto"/>
            <w:bottom w:val="none" w:sz="0" w:space="0" w:color="auto"/>
            <w:right w:val="none" w:sz="0" w:space="0" w:color="auto"/>
          </w:divBdr>
        </w:div>
        <w:div w:id="1881479771">
          <w:marLeft w:val="0"/>
          <w:marRight w:val="0"/>
          <w:marTop w:val="0"/>
          <w:marBottom w:val="0"/>
          <w:divBdr>
            <w:top w:val="none" w:sz="0" w:space="0" w:color="auto"/>
            <w:left w:val="none" w:sz="0" w:space="0" w:color="auto"/>
            <w:bottom w:val="none" w:sz="0" w:space="0" w:color="auto"/>
            <w:right w:val="none" w:sz="0" w:space="0" w:color="auto"/>
          </w:divBdr>
        </w:div>
        <w:div w:id="61545398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7475038">
      <w:bodyDiv w:val="1"/>
      <w:marLeft w:val="0"/>
      <w:marRight w:val="0"/>
      <w:marTop w:val="0"/>
      <w:marBottom w:val="0"/>
      <w:divBdr>
        <w:top w:val="none" w:sz="0" w:space="0" w:color="auto"/>
        <w:left w:val="none" w:sz="0" w:space="0" w:color="auto"/>
        <w:bottom w:val="none" w:sz="0" w:space="0" w:color="auto"/>
        <w:right w:val="none" w:sz="0" w:space="0" w:color="auto"/>
      </w:divBdr>
      <w:divsChild>
        <w:div w:id="1484007173">
          <w:marLeft w:val="0"/>
          <w:marRight w:val="0"/>
          <w:marTop w:val="0"/>
          <w:marBottom w:val="0"/>
          <w:divBdr>
            <w:top w:val="none" w:sz="0" w:space="0" w:color="auto"/>
            <w:left w:val="none" w:sz="0" w:space="0" w:color="auto"/>
            <w:bottom w:val="none" w:sz="0" w:space="0" w:color="auto"/>
            <w:right w:val="none" w:sz="0" w:space="0" w:color="auto"/>
          </w:divBdr>
        </w:div>
        <w:div w:id="124545110">
          <w:marLeft w:val="0"/>
          <w:marRight w:val="0"/>
          <w:marTop w:val="0"/>
          <w:marBottom w:val="0"/>
          <w:divBdr>
            <w:top w:val="none" w:sz="0" w:space="0" w:color="auto"/>
            <w:left w:val="none" w:sz="0" w:space="0" w:color="auto"/>
            <w:bottom w:val="none" w:sz="0" w:space="0" w:color="auto"/>
            <w:right w:val="none" w:sz="0" w:space="0" w:color="auto"/>
          </w:divBdr>
        </w:div>
        <w:div w:id="1298103127">
          <w:marLeft w:val="0"/>
          <w:marRight w:val="0"/>
          <w:marTop w:val="0"/>
          <w:marBottom w:val="0"/>
          <w:divBdr>
            <w:top w:val="none" w:sz="0" w:space="0" w:color="auto"/>
            <w:left w:val="none" w:sz="0" w:space="0" w:color="auto"/>
            <w:bottom w:val="none" w:sz="0" w:space="0" w:color="auto"/>
            <w:right w:val="none" w:sz="0" w:space="0" w:color="auto"/>
          </w:divBdr>
        </w:div>
        <w:div w:id="1602832999">
          <w:marLeft w:val="0"/>
          <w:marRight w:val="0"/>
          <w:marTop w:val="0"/>
          <w:marBottom w:val="0"/>
          <w:divBdr>
            <w:top w:val="none" w:sz="0" w:space="0" w:color="auto"/>
            <w:left w:val="none" w:sz="0" w:space="0" w:color="auto"/>
            <w:bottom w:val="none" w:sz="0" w:space="0" w:color="auto"/>
            <w:right w:val="none" w:sz="0" w:space="0" w:color="auto"/>
          </w:divBdr>
        </w:div>
        <w:div w:id="1877814301">
          <w:marLeft w:val="0"/>
          <w:marRight w:val="0"/>
          <w:marTop w:val="0"/>
          <w:marBottom w:val="0"/>
          <w:divBdr>
            <w:top w:val="none" w:sz="0" w:space="0" w:color="auto"/>
            <w:left w:val="none" w:sz="0" w:space="0" w:color="auto"/>
            <w:bottom w:val="none" w:sz="0" w:space="0" w:color="auto"/>
            <w:right w:val="none" w:sz="0" w:space="0" w:color="auto"/>
          </w:divBdr>
        </w:div>
        <w:div w:id="1951930724">
          <w:marLeft w:val="0"/>
          <w:marRight w:val="0"/>
          <w:marTop w:val="0"/>
          <w:marBottom w:val="0"/>
          <w:divBdr>
            <w:top w:val="none" w:sz="0" w:space="0" w:color="auto"/>
            <w:left w:val="none" w:sz="0" w:space="0" w:color="auto"/>
            <w:bottom w:val="none" w:sz="0" w:space="0" w:color="auto"/>
            <w:right w:val="none" w:sz="0" w:space="0" w:color="auto"/>
          </w:divBdr>
        </w:div>
        <w:div w:id="547768129">
          <w:marLeft w:val="0"/>
          <w:marRight w:val="0"/>
          <w:marTop w:val="0"/>
          <w:marBottom w:val="0"/>
          <w:divBdr>
            <w:top w:val="none" w:sz="0" w:space="0" w:color="auto"/>
            <w:left w:val="none" w:sz="0" w:space="0" w:color="auto"/>
            <w:bottom w:val="none" w:sz="0" w:space="0" w:color="auto"/>
            <w:right w:val="none" w:sz="0" w:space="0" w:color="auto"/>
          </w:divBdr>
        </w:div>
        <w:div w:id="470755047">
          <w:marLeft w:val="0"/>
          <w:marRight w:val="0"/>
          <w:marTop w:val="0"/>
          <w:marBottom w:val="0"/>
          <w:divBdr>
            <w:top w:val="none" w:sz="0" w:space="0" w:color="auto"/>
            <w:left w:val="none" w:sz="0" w:space="0" w:color="auto"/>
            <w:bottom w:val="none" w:sz="0" w:space="0" w:color="auto"/>
            <w:right w:val="none" w:sz="0" w:space="0" w:color="auto"/>
          </w:divBdr>
        </w:div>
        <w:div w:id="1889763242">
          <w:marLeft w:val="0"/>
          <w:marRight w:val="0"/>
          <w:marTop w:val="0"/>
          <w:marBottom w:val="0"/>
          <w:divBdr>
            <w:top w:val="none" w:sz="0" w:space="0" w:color="auto"/>
            <w:left w:val="none" w:sz="0" w:space="0" w:color="auto"/>
            <w:bottom w:val="none" w:sz="0" w:space="0" w:color="auto"/>
            <w:right w:val="none" w:sz="0" w:space="0" w:color="auto"/>
          </w:divBdr>
        </w:div>
        <w:div w:id="12038316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Pages>
  <Words>14045</Words>
  <Characters>88484</Characters>
  <Application>Microsoft Office Word</Application>
  <DocSecurity>0</DocSecurity>
  <Lines>737</Lines>
  <Paragraphs>204</Paragraphs>
  <ScaleCrop>false</ScaleCrop>
  <HeadingPairs>
    <vt:vector size="4" baseType="variant">
      <vt:variant>
        <vt:lpstr>Titel</vt:lpstr>
      </vt:variant>
      <vt:variant>
        <vt:i4>1</vt:i4>
      </vt:variant>
      <vt:variant>
        <vt:lpstr>Überschriften</vt:lpstr>
      </vt:variant>
      <vt:variant>
        <vt:i4>53</vt:i4>
      </vt:variant>
    </vt:vector>
  </HeadingPairs>
  <TitlesOfParts>
    <vt:vector size="54" baseType="lpstr">
      <vt:lpstr/>
      <vt:lpstr>Gellert, Christian Fürchtegott – Lieder</vt:lpstr>
      <vt:lpstr>Vorwort</vt:lpstr>
      <vt:lpstr>An dir allein, an dir hab ich gesündigt</vt:lpstr>
      <vt:lpstr>Auf Gott und nicht auf meinen Rat </vt:lpstr>
      <vt:lpstr>Auf, schicke dich, </vt:lpstr>
      <vt:lpstr>Besitz ich nur </vt:lpstr>
      <vt:lpstr>Dein Heil, o Christ, nicht zu verscherzen </vt:lpstr>
      <vt:lpstr>Der Tag ist wieder hin, und diesen Teil des Lebens </vt:lpstr>
      <vt:lpstr>Der Wollust Reiz zu widerstreben</vt:lpstr>
      <vt:lpstr>Die Himmel rühmen des Ewigen Ehre. </vt:lpstr>
      <vt:lpstr>Dies ist der Tag, den Gott gemacht </vt:lpstr>
      <vt:lpstr>Dir dank ich heute für mein Leben</vt:lpstr>
      <vt:lpstr>Du bist’s, dem Ruhm und Ehre gebühret</vt:lpstr>
      <vt:lpstr>Du klagst, o Christ! in schweren Leiden, </vt:lpstr>
      <vt:lpstr>Du klagst, und fühlest die Beschwerden </vt:lpstr>
      <vt:lpstr>Ein Herz, o Gott! in Leid und Kreuz geduldig, </vt:lpstr>
      <vt:lpstr>Er ruft der Sonn und schafft den Mond, </vt:lpstr>
      <vt:lpstr>Erforsche mich, erfahr mein Herz</vt:lpstr>
      <vt:lpstr>Erinnre dich, mein Geist, erfreut </vt:lpstr>
      <vt:lpstr>Freiwillig hab ich’s dargebracht, </vt:lpstr>
      <vt:lpstr>Für alle Güte sei gepreist, </vt:lpstr>
      <vt:lpstr>Gedanke, der uns Leben gibt</vt:lpstr>
      <vt:lpstr>Gott ist mein Hort! </vt:lpstr>
      <vt:lpstr>Herr! lehre mich, wenn ich der Tugend diene, </vt:lpstr>
      <vt:lpstr>Ich hab in guten Stunden </vt:lpstr>
      <vt:lpstr>Ich komme, Herr, und suche dich, </vt:lpstr>
      <vt:lpstr>Ich komme vor dein Angesicht, </vt:lpstr>
      <vt:lpstr>Jauchzt, ihr Erlösten, dem Herrn! Er hat sein Werk vollendet</vt:lpstr>
      <vt:lpstr>Mein erst Gefühl sei Preis und Dank</vt:lpstr>
      <vt:lpstr>Meine Lebenszeit verstreicht, </vt:lpstr>
      <vt:lpstr>Nach einer Prüfung kurzer Tage </vt:lpstr>
      <vt:lpstr>Nicht, daß ich’s schon ergriffen hätte; </vt:lpstr>
      <vt:lpstr>Nie will ich dem zu schaden suchen, </vt:lpstr>
      <vt:lpstr>Oft klagt dein Herz, wie schwer es sei</vt:lpstr>
      <vt:lpstr>So hoff ich denn mit festem Mut </vt:lpstr>
      <vt:lpstr>Soll dein verderbtes Herz zur Heiligung genesen, </vt:lpstr>
      <vt:lpstr>Was ist mein Stand, mein Glück, und jede gute Gabe? </vt:lpstr>
      <vt:lpstr>Was ist’s, daß ich mich quäle? </vt:lpstr>
      <vt:lpstr>Was sorgst du ängstlich für dein Leben? </vt:lpstr>
      <vt:lpstr>Wenn Christus seine Kirche schützt: </vt:lpstr>
      <vt:lpstr>Wenn zur Vollführung deiner Pflicht </vt:lpstr>
      <vt:lpstr>Wer bin ich von Natur, wenn ich mein Innres prüfe? </vt:lpstr>
      <vt:lpstr>Wer Gottes Wege geht, nur der hat großen Frieden</vt:lpstr>
      <vt:lpstr>Wer Gottes Wort nicht hält, und spricht</vt:lpstr>
      <vt:lpstr>Wie sicher lebt der Mensch, der Staub! </vt:lpstr>
      <vt:lpstr>Willst du die Buße noch, die Gott gebeut, verschieben</vt:lpstr>
      <vt:lpstr>Wohl dem, der beßre Schätze liebt, </vt:lpstr>
      <vt:lpstr>Gott, deine Güte reicht so weit </vt:lpstr>
      <vt:lpstr>    Gellert, Christian Fürchtegott – Gott ist mein Lied </vt:lpstr>
      <vt:lpstr>    Gellert, Christian Fürchtegott – Herr, der du mir das Leben </vt:lpstr>
      <vt:lpstr>    Gellert, Christian Fürchtegott – Herr, stärke mich, dein Leiden zu bedenken </vt:lpstr>
      <vt:lpstr>    Gellert, Christian Fürchtegott – Jesus lebt, mit ihm auch ich! </vt:lpstr>
      <vt:lpstr>    Gellert, Christian Fürchtegott – Jesus lebt, wie froh bin ich </vt:lpstr>
    </vt:vector>
  </TitlesOfParts>
  <LinksUpToDate>false</LinksUpToDate>
  <CharactersWithSpaces>102325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2020-12-18T06:18:00Z</dcterms:created>
  <dcterms:modified xsi:type="dcterms:W3CDTF">2021-01-01T17:12:00Z</dcterms:modified>
  <dc:title>Lieder</dc:title>
  <dc:creator>Gellert, Christian Fürchtegott</dc:creator>
  <dc:language>de</dc:language>
</cp:coreProperties>
</file>